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667146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de13699f-7fee-4b1f-a86f-31ded65eae63" w:id="1"/>
      <w:r>
        <w:rPr>
          <w:rFonts w:ascii="Times New Roman" w:hAnsi="Times New Roman"/>
          <w:b/>
          <w:i w:val="false"/>
          <w:color w:val="000000"/>
          <w:sz w:val="28"/>
        </w:rPr>
        <w:t>Муниципальное автономное образовательное учреждение "Гимназия №19" Приволжского района г. Казани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МАОУ "Гимназия №19"</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936323)</w:t>
      </w:r>
    </w:p>
    <w:p>
      <w:pPr>
        <w:spacing w:before="0" w:after="0"/>
        <w:ind w:left="120"/>
        <w:jc w:val="center"/>
      </w:pPr>
    </w:p>
    <w:p>
      <w:pPr>
        <w:spacing w:before="0" w:after="0" w:line="408"/>
        <w:ind w:left="120"/>
        <w:jc w:val="center"/>
      </w:pPr>
      <w:r>
        <w:rPr>
          <w:rFonts w:ascii="Times New Roman" w:hAnsi="Times New Roman"/>
          <w:b/>
          <w:i w:val="false"/>
          <w:color w:val="000000"/>
          <w:sz w:val="28"/>
        </w:rPr>
        <w:t xml:space="preserve">учебного предмета </w:t>
      </w:r>
      <w:r>
        <w:rPr>
          <w:rFonts w:ascii="Times New Roman" w:hAnsi="Times New Roman"/>
          <w:b w:val="false"/>
          <w:i w:val="false"/>
          <w:color w:val="000000"/>
          <w:sz w:val="28"/>
        </w:rPr>
        <w:t>«</w:t>
      </w:r>
      <w:r>
        <w:rPr>
          <w:rFonts w:ascii="Times New Roman" w:hAnsi="Times New Roman"/>
          <w:b/>
          <w:i w:val="false"/>
          <w:color w:val="000000"/>
          <w:sz w:val="28"/>
        </w:rPr>
        <w:t>География. Базовый уровень</w:t>
      </w:r>
      <w:r>
        <w:rPr>
          <w:rFonts w:ascii="Times New Roman" w:hAnsi="Times New Roman"/>
          <w:b/>
          <w:i w:val="false"/>
          <w:color w:val="000000"/>
          <w:sz w:val="28"/>
        </w:rPr>
        <w:t>»</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9d4b353-067d-40b4-9e10-968a93e21e67" w:id="2"/>
      <w:r>
        <w:rPr>
          <w:rFonts w:ascii="Times New Roman" w:hAnsi="Times New Roman"/>
          <w:b/>
          <w:i w:val="false"/>
          <w:color w:val="000000"/>
          <w:sz w:val="28"/>
        </w:rPr>
        <w:t xml:space="preserve">Казань </w:t>
      </w:r>
      <w:bookmarkEnd w:id="2"/>
      <w:r>
        <w:rPr>
          <w:rFonts w:ascii="Times New Roman" w:hAnsi="Times New Roman"/>
          <w:b/>
          <w:i w:val="false"/>
          <w:color w:val="000000"/>
          <w:sz w:val="28"/>
        </w:rPr>
        <w:t xml:space="preserve">‌ </w:t>
      </w:r>
      <w:bookmarkStart w:name="e17c6bbb-3fbd-4dc0-98b2-217b1bd29395" w:id="3"/>
      <w:r>
        <w:rPr>
          <w:rFonts w:ascii="Times New Roman" w:hAnsi="Times New Roman"/>
          <w:b/>
          <w:i w:val="false"/>
          <w:color w:val="000000"/>
          <w:sz w:val="28"/>
        </w:rPr>
        <w:t>2023</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6671463" w:id="4"/>
    <w:p>
      <w:pPr>
        <w:sectPr>
          <w:pgSz w:w="11906" w:h="16383" w:orient="portrait"/>
        </w:sectPr>
      </w:pPr>
    </w:p>
    <w:bookmarkEnd w:id="4"/>
    <w:bookmarkEnd w:id="0"/>
    <w:bookmarkStart w:name="block-6671462" w:id="5"/>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b w:val="false"/>
          <w:i w:val="false"/>
          <w:color w:val="333333"/>
          <w:sz w:val="28"/>
        </w:rPr>
        <w:t xml:space="preserve">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программе воспитания. </w:t>
      </w:r>
    </w:p>
    <w:p>
      <w:pPr>
        <w:spacing w:before="0" w:after="0" w:line="264"/>
        <w:ind w:firstLine="600"/>
        <w:jc w:val="both"/>
      </w:pPr>
      <w:r>
        <w:rPr>
          <w:rFonts w:ascii="Times New Roman" w:hAnsi="Times New Roman"/>
          <w:b w:val="false"/>
          <w:i w:val="false"/>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spacing w:before="0" w:after="0" w:line="264"/>
        <w:ind w:firstLine="600"/>
        <w:jc w:val="both"/>
      </w:pPr>
      <w:r>
        <w:rPr>
          <w:rFonts w:ascii="Times New Roman" w:hAnsi="Times New Roman"/>
          <w:b/>
          <w:i w:val="false"/>
          <w:color w:val="000000"/>
          <w:sz w:val="28"/>
        </w:rPr>
        <w:t>ОБЩАЯ ХАРАКТЕРИСТИКА ПРЕДМЕТА «ГЕОГРАФИЯ»</w:t>
      </w:r>
    </w:p>
    <w:p>
      <w:pPr>
        <w:spacing w:before="0" w:after="0" w:line="264"/>
        <w:ind w:firstLine="600"/>
        <w:jc w:val="both"/>
      </w:pPr>
      <w:r>
        <w:rPr>
          <w:rFonts w:ascii="Times New Roman" w:hAnsi="Times New Roman"/>
          <w:b w:val="false"/>
          <w:i w:val="false"/>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pPr>
        <w:spacing w:before="0" w:after="0" w:line="264"/>
        <w:ind w:firstLine="600"/>
        <w:jc w:val="both"/>
      </w:pPr>
      <w:r>
        <w:rPr>
          <w:rFonts w:ascii="Times New Roman" w:hAnsi="Times New Roman"/>
          <w:b w:val="false"/>
          <w:i w:val="false"/>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pPr>
        <w:spacing w:before="0" w:after="0" w:line="264"/>
        <w:ind w:firstLine="600"/>
        <w:jc w:val="both"/>
      </w:pPr>
      <w:r>
        <w:rPr>
          <w:rFonts w:ascii="Times New Roman" w:hAnsi="Times New Roman"/>
          <w:b/>
          <w:i w:val="false"/>
          <w:color w:val="000000"/>
          <w:sz w:val="28"/>
        </w:rPr>
        <w:t>ЦЕЛИ ИЗУЧЕНИЯ ПРЕДМЕТА «ГЕОГРАФИЯ»</w:t>
      </w:r>
    </w:p>
    <w:p>
      <w:pPr>
        <w:spacing w:before="0" w:after="0" w:line="264"/>
        <w:ind w:firstLine="600"/>
        <w:jc w:val="both"/>
      </w:pPr>
      <w:r>
        <w:rPr>
          <w:rFonts w:ascii="Times New Roman" w:hAnsi="Times New Roman"/>
          <w:b w:val="false"/>
          <w:i w:val="false"/>
          <w:color w:val="000000"/>
          <w:sz w:val="28"/>
        </w:rPr>
        <w:t>Цели изучения географии на базовом уровне в средней школе направлены на:</w:t>
      </w:r>
    </w:p>
    <w:p>
      <w:pPr>
        <w:spacing w:before="0" w:after="0" w:line="264"/>
        <w:ind w:firstLine="600"/>
        <w:jc w:val="both"/>
      </w:pPr>
      <w:r>
        <w:rPr>
          <w:rFonts w:ascii="Times New Roman" w:hAnsi="Times New Roman"/>
          <w:b w:val="false"/>
          <w:i w:val="false"/>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pPr>
        <w:spacing w:before="0" w:after="0" w:line="264"/>
        <w:ind w:firstLine="600"/>
        <w:jc w:val="both"/>
      </w:pPr>
      <w:r>
        <w:rPr>
          <w:rFonts w:ascii="Times New Roman" w:hAnsi="Times New Roman"/>
          <w:b w:val="false"/>
          <w:i w:val="false"/>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pPr>
        <w:spacing w:before="0" w:after="0" w:line="264"/>
        <w:ind w:firstLine="600"/>
        <w:jc w:val="both"/>
      </w:pPr>
      <w:r>
        <w:rPr>
          <w:rFonts w:ascii="Times New Roman" w:hAnsi="Times New Roman"/>
          <w:b w:val="false"/>
          <w:i w:val="false"/>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pPr>
        <w:spacing w:before="0" w:after="0" w:line="264"/>
        <w:ind w:firstLine="600"/>
        <w:jc w:val="both"/>
      </w:pPr>
      <w:r>
        <w:rPr>
          <w:rFonts w:ascii="Times New Roman" w:hAnsi="Times New Roman"/>
          <w:b w:val="false"/>
          <w:i w:val="false"/>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pPr>
        <w:spacing w:before="0" w:after="0" w:line="264"/>
        <w:ind w:firstLine="600"/>
        <w:jc w:val="both"/>
      </w:pPr>
      <w:r>
        <w:rPr>
          <w:rFonts w:ascii="Times New Roman" w:hAnsi="Times New Roman"/>
          <w:b w:val="false"/>
          <w:i w:val="false"/>
          <w:color w:val="000000"/>
          <w:sz w:val="28"/>
        </w:rPr>
        <w:t>5) приобретение опыта разнообразной деятельности, направленной на достижение целей устойчивого развития.</w:t>
      </w:r>
    </w:p>
    <w:p>
      <w:pPr>
        <w:spacing w:before="0" w:after="0" w:line="264"/>
        <w:ind w:firstLine="600"/>
        <w:jc w:val="both"/>
      </w:pPr>
      <w:r>
        <w:rPr>
          <w:rFonts w:ascii="Times New Roman" w:hAnsi="Times New Roman"/>
          <w:b/>
          <w:i w:val="false"/>
          <w:color w:val="000000"/>
          <w:sz w:val="28"/>
        </w:rPr>
        <w:t>МЕСТО УЧЕБНОГО ПРЕДМЕТА «ГЕОГРАФИЯ» В УЧЕБНОМ ПЛАНЕ</w:t>
      </w:r>
    </w:p>
    <w:p>
      <w:pPr>
        <w:spacing w:before="0" w:after="0" w:line="264"/>
        <w:ind w:firstLine="600"/>
        <w:jc w:val="both"/>
      </w:pPr>
      <w:r>
        <w:rPr>
          <w:rFonts w:ascii="Times New Roman" w:hAnsi="Times New Roman"/>
          <w:b w:val="false"/>
          <w:i w:val="false"/>
          <w:color w:val="000000"/>
          <w:sz w:val="28"/>
        </w:rPr>
        <w:t>Учебным планом на изучение географии на базовом уровне в 10-11 классах отводится 68 часов: по одному часу в неделю в 10 и 11 классах.</w:t>
      </w:r>
    </w:p>
    <w:bookmarkStart w:name="block-6671462" w:id="6"/>
    <w:p>
      <w:pPr>
        <w:sectPr>
          <w:pgSz w:w="11906" w:h="16383" w:orient="portrait"/>
        </w:sectPr>
      </w:pPr>
    </w:p>
    <w:bookmarkEnd w:id="6"/>
    <w:bookmarkEnd w:id="5"/>
    <w:bookmarkStart w:name="block-6671466" w:id="7"/>
    <w:p>
      <w:pPr>
        <w:spacing w:before="0" w:after="0" w:line="264"/>
        <w:ind w:firstLine="600"/>
        <w:jc w:val="both"/>
      </w:pPr>
      <w:r>
        <w:rPr>
          <w:rFonts w:ascii="Times New Roman" w:hAnsi="Times New Roman"/>
          <w:b/>
          <w:i w:val="false"/>
          <w:color w:val="000000"/>
          <w:sz w:val="28"/>
        </w:rPr>
        <w:t>СОДЕРЖАНИЕ УЧЕБНОГО ПРЕДМЕТА «ГЕОГРАФИЯ»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Раздел 1. География как наука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1. Традиционные и новые методы в географии. Географические прогнозы.</w:t>
      </w:r>
      <w:r>
        <w:rPr>
          <w:rFonts w:ascii="Times New Roman" w:hAnsi="Times New Roman"/>
          <w:b w:val="false"/>
          <w:i w:val="false"/>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pPr>
        <w:spacing w:before="0" w:after="0" w:line="264"/>
        <w:ind w:firstLine="600"/>
        <w:jc w:val="both"/>
      </w:pPr>
      <w:r>
        <w:rPr>
          <w:rFonts w:ascii="Times New Roman" w:hAnsi="Times New Roman"/>
          <w:b/>
          <w:i w:val="false"/>
          <w:color w:val="000000"/>
          <w:sz w:val="28"/>
        </w:rPr>
        <w:t>Тема 2. Географическая культура.</w:t>
      </w:r>
      <w:r>
        <w:rPr>
          <w:rFonts w:ascii="Times New Roman" w:hAnsi="Times New Roman"/>
          <w:b w:val="false"/>
          <w:i w:val="false"/>
          <w:color w:val="000000"/>
          <w:sz w:val="28"/>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b w:val="false"/>
          <w:i w:val="false"/>
          <w:color w:val="ed1c24"/>
          <w:sz w:val="28"/>
        </w:rPr>
        <w:t xml:space="preserve">. </w:t>
      </w:r>
      <w:r>
        <w:rPr>
          <w:rFonts w:ascii="Times New Roman" w:hAnsi="Times New Roman"/>
          <w:b w:val="false"/>
          <w:i w:val="false"/>
          <w:color w:val="000000"/>
          <w:sz w:val="28"/>
        </w:rPr>
        <w:t>Их значимость для представителей разных профессий.</w:t>
      </w:r>
    </w:p>
    <w:p>
      <w:pPr>
        <w:spacing w:before="0" w:after="0" w:line="264"/>
        <w:ind w:firstLine="600"/>
        <w:jc w:val="both"/>
      </w:pPr>
      <w:r>
        <w:rPr>
          <w:rFonts w:ascii="Times New Roman" w:hAnsi="Times New Roman"/>
          <w:b/>
          <w:i/>
          <w:color w:val="000000"/>
          <w:sz w:val="28"/>
        </w:rPr>
        <w:t>Раздел 2. Природопользование и геоэкология</w:t>
      </w:r>
    </w:p>
    <w:p>
      <w:pPr>
        <w:spacing w:before="0" w:after="0" w:line="264"/>
        <w:ind w:firstLine="600"/>
        <w:jc w:val="both"/>
      </w:pPr>
      <w:r>
        <w:rPr>
          <w:rFonts w:ascii="Times New Roman" w:hAnsi="Times New Roman"/>
          <w:b/>
          <w:i w:val="false"/>
          <w:color w:val="000000"/>
          <w:sz w:val="28"/>
        </w:rPr>
        <w:t>Тема 1. Географическая среда.</w:t>
      </w:r>
      <w:r>
        <w:rPr>
          <w:rFonts w:ascii="Times New Roman" w:hAnsi="Times New Roman"/>
          <w:b w:val="false"/>
          <w:i w:val="false"/>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pPr>
        <w:spacing w:before="0" w:after="0" w:line="264"/>
        <w:ind w:firstLine="600"/>
        <w:jc w:val="both"/>
      </w:pPr>
      <w:r>
        <w:rPr>
          <w:rFonts w:ascii="Times New Roman" w:hAnsi="Times New Roman"/>
          <w:b/>
          <w:i w:val="false"/>
          <w:color w:val="000000"/>
          <w:sz w:val="28"/>
        </w:rPr>
        <w:t>Тема 2. Естественный и антропогенный ландшафты.</w:t>
      </w:r>
      <w:r>
        <w:rPr>
          <w:rFonts w:ascii="Times New Roman" w:hAnsi="Times New Roman"/>
          <w:b w:val="false"/>
          <w:i w:val="false"/>
          <w:color w:val="000000"/>
          <w:sz w:val="28"/>
        </w:rPr>
        <w:t xml:space="preserve"> Проблема сохранения ландшафтного и культурного разнообразия на Земле.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Классификация ландшафтов с использованием источников географической информации.</w:t>
      </w:r>
    </w:p>
    <w:p>
      <w:pPr>
        <w:spacing w:before="0" w:after="0" w:line="264"/>
        <w:ind w:firstLine="600"/>
        <w:jc w:val="both"/>
      </w:pPr>
      <w:r>
        <w:rPr>
          <w:rFonts w:ascii="Times New Roman" w:hAnsi="Times New Roman"/>
          <w:b/>
          <w:i w:val="false"/>
          <w:color w:val="000000"/>
          <w:sz w:val="28"/>
        </w:rPr>
        <w:t xml:space="preserve">Тема 3. Проблемы взаимодействия человека и природы. </w:t>
      </w:r>
      <w:r>
        <w:rPr>
          <w:rFonts w:ascii="Times New Roman" w:hAnsi="Times New Roman"/>
          <w:b w:val="false"/>
          <w:i w:val="false"/>
          <w:color w:val="000000"/>
          <w:sz w:val="28"/>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b w:val="false"/>
          <w:i w:val="false"/>
          <w:color w:val="ed1c24"/>
          <w:sz w:val="28"/>
        </w:rPr>
        <w:t xml:space="preserve">. </w:t>
      </w:r>
      <w:r>
        <w:rPr>
          <w:rFonts w:ascii="Times New Roman" w:hAnsi="Times New Roman"/>
          <w:b w:val="false"/>
          <w:i w:val="false"/>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pPr>
        <w:spacing w:before="0" w:after="0" w:line="264"/>
        <w:ind w:firstLine="600"/>
        <w:jc w:val="both"/>
      </w:pPr>
      <w:r>
        <w:rPr>
          <w:rFonts w:ascii="Times New Roman" w:hAnsi="Times New Roman"/>
          <w:b/>
          <w:i w:val="false"/>
          <w:color w:val="000000"/>
          <w:sz w:val="28"/>
        </w:rPr>
        <w:t xml:space="preserve">Тема 4. Природные ресурсы и их виды. </w:t>
      </w:r>
      <w:r>
        <w:rPr>
          <w:rFonts w:ascii="Times New Roman" w:hAnsi="Times New Roman"/>
          <w:b w:val="false"/>
          <w:i w:val="false"/>
          <w:color w:val="000000"/>
          <w:sz w:val="28"/>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Оценка природно-ресурсного капитала одной из стран (по выбору) по источникам географической информации.</w:t>
      </w:r>
    </w:p>
    <w:p>
      <w:pPr>
        <w:spacing w:before="0" w:after="0" w:line="264"/>
        <w:ind w:firstLine="600"/>
        <w:jc w:val="both"/>
      </w:pPr>
      <w:r>
        <w:rPr>
          <w:rFonts w:ascii="Times New Roman" w:hAnsi="Times New Roman"/>
          <w:b w:val="false"/>
          <w:i w:val="false"/>
          <w:color w:val="000000"/>
          <w:sz w:val="28"/>
        </w:rPr>
        <w:t>2. Определение ресурсообеспеченности стран отдельными видами природных ресурсов.</w:t>
      </w:r>
    </w:p>
    <w:p>
      <w:pPr>
        <w:spacing w:before="0" w:after="0" w:line="264"/>
        <w:ind w:firstLine="600"/>
        <w:jc w:val="both"/>
      </w:pPr>
      <w:r>
        <w:rPr>
          <w:rFonts w:ascii="Times New Roman" w:hAnsi="Times New Roman"/>
          <w:b/>
          <w:i/>
          <w:color w:val="000000"/>
          <w:sz w:val="28"/>
        </w:rPr>
        <w:t>Раздел 3. Современная политическая карта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1. Политическая география и геополитика. </w:t>
      </w:r>
      <w:r>
        <w:rPr>
          <w:rFonts w:ascii="Times New Roman" w:hAnsi="Times New Roman"/>
          <w:b w:val="false"/>
          <w:i w:val="false"/>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pPr>
        <w:spacing w:before="0" w:after="0" w:line="264"/>
        <w:ind w:firstLine="600"/>
        <w:jc w:val="both"/>
      </w:pPr>
      <w:r>
        <w:rPr>
          <w:rFonts w:ascii="Times New Roman" w:hAnsi="Times New Roman"/>
          <w:b/>
          <w:i w:val="false"/>
          <w:color w:val="000000"/>
          <w:sz w:val="28"/>
        </w:rPr>
        <w:t>Тема 2. Классификации и типология стран мира.</w:t>
      </w:r>
      <w:r>
        <w:rPr>
          <w:rFonts w:ascii="Times New Roman" w:hAnsi="Times New Roman"/>
          <w:b w:val="false"/>
          <w:i w:val="false"/>
          <w:color w:val="000000"/>
          <w:sz w:val="28"/>
        </w:rPr>
        <w:t xml:space="preserve"> Основные типы стран: критерии их выделения. Формы правления государства и государственного устройства.</w:t>
      </w:r>
    </w:p>
    <w:p>
      <w:pPr>
        <w:spacing w:before="0" w:after="0" w:line="264"/>
        <w:ind w:firstLine="600"/>
        <w:jc w:val="both"/>
      </w:pPr>
      <w:r>
        <w:rPr>
          <w:rFonts w:ascii="Times New Roman" w:hAnsi="Times New Roman"/>
          <w:b/>
          <w:i/>
          <w:color w:val="000000"/>
          <w:sz w:val="28"/>
        </w:rPr>
        <w:t>Раздел 4. Население мира</w:t>
      </w:r>
    </w:p>
    <w:p>
      <w:pPr>
        <w:spacing w:before="0" w:after="0" w:line="264"/>
        <w:ind w:firstLine="600"/>
        <w:jc w:val="both"/>
      </w:pPr>
      <w:r>
        <w:rPr>
          <w:rFonts w:ascii="Times New Roman" w:hAnsi="Times New Roman"/>
          <w:b/>
          <w:i w:val="false"/>
          <w:color w:val="000000"/>
          <w:sz w:val="28"/>
        </w:rPr>
        <w:t>Тема 1. Численность и воспроизводство населения.</w:t>
      </w:r>
      <w:r>
        <w:rPr>
          <w:rFonts w:ascii="Times New Roman" w:hAnsi="Times New Roman"/>
          <w:b w:val="false"/>
          <w:i w:val="false"/>
          <w:color w:val="000000"/>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pPr>
        <w:spacing w:before="0" w:after="0" w:line="264"/>
        <w:ind w:firstLine="600"/>
        <w:jc w:val="both"/>
      </w:pPr>
      <w:r>
        <w:rPr>
          <w:rFonts w:ascii="Times New Roman" w:hAnsi="Times New Roman"/>
          <w:b w:val="false"/>
          <w:i w:val="false"/>
          <w:color w:val="000000"/>
          <w:sz w:val="28"/>
        </w:rPr>
        <w:t>2. Объяснение особенности демографической политики в странах с различным типом воспроизводства населения.</w:t>
      </w:r>
    </w:p>
    <w:p>
      <w:pPr>
        <w:spacing w:before="0" w:after="0" w:line="264"/>
        <w:ind w:firstLine="600"/>
        <w:jc w:val="both"/>
      </w:pPr>
      <w:r>
        <w:rPr>
          <w:rFonts w:ascii="Times New Roman" w:hAnsi="Times New Roman"/>
          <w:b/>
          <w:i w:val="false"/>
          <w:color w:val="000000"/>
          <w:sz w:val="28"/>
        </w:rPr>
        <w:t xml:space="preserve">Тема 2. Состав и структура населения. </w:t>
      </w:r>
      <w:r>
        <w:rPr>
          <w:rFonts w:ascii="Times New Roman" w:hAnsi="Times New Roman"/>
          <w:b w:val="false"/>
          <w:i w:val="false"/>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pPr>
        <w:spacing w:before="0" w:after="0" w:line="264"/>
        <w:ind w:firstLine="600"/>
        <w:jc w:val="both"/>
      </w:pPr>
      <w:r>
        <w:rPr>
          <w:rFonts w:ascii="Times New Roman" w:hAnsi="Times New Roman"/>
          <w:b w:val="false"/>
          <w:i w:val="false"/>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pPr>
        <w:spacing w:before="0" w:after="0" w:line="264"/>
        <w:ind w:firstLine="600"/>
        <w:jc w:val="both"/>
      </w:pPr>
      <w:r>
        <w:rPr>
          <w:rFonts w:ascii="Times New Roman" w:hAnsi="Times New Roman"/>
          <w:b/>
          <w:i w:val="false"/>
          <w:color w:val="000000"/>
          <w:sz w:val="28"/>
        </w:rPr>
        <w:t>Тема 3. Размещение населения.</w:t>
      </w:r>
      <w:r>
        <w:rPr>
          <w:rFonts w:ascii="Times New Roman" w:hAnsi="Times New Roman"/>
          <w:b w:val="false"/>
          <w:i w:val="false"/>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pPr>
        <w:spacing w:before="0" w:after="0" w:line="264"/>
        <w:ind w:firstLine="600"/>
        <w:jc w:val="both"/>
      </w:pPr>
      <w:r>
        <w:rPr>
          <w:rFonts w:ascii="Times New Roman" w:hAnsi="Times New Roman"/>
          <w:b/>
          <w:i w:val="false"/>
          <w:color w:val="000000"/>
          <w:sz w:val="28"/>
        </w:rPr>
        <w:t>Тема 4. Качество жизни населения.</w:t>
      </w:r>
      <w:r>
        <w:rPr>
          <w:rFonts w:ascii="Times New Roman" w:hAnsi="Times New Roman"/>
          <w:b w:val="false"/>
          <w:i w:val="false"/>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pPr>
        <w:spacing w:before="0" w:after="0" w:line="264"/>
        <w:ind w:firstLine="600"/>
        <w:jc w:val="both"/>
      </w:pPr>
      <w:r>
        <w:rPr>
          <w:rFonts w:ascii="Times New Roman" w:hAnsi="Times New Roman"/>
          <w:b/>
          <w:i/>
          <w:color w:val="000000"/>
          <w:sz w:val="28"/>
        </w:rPr>
        <w:t>Раздел 5. Мировое хозяйство</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b w:val="false"/>
          <w:i w:val="false"/>
          <w:color w:val="000000"/>
          <w:sz w:val="28"/>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структуры экономики аграрных, индустриальных и постиндустриальных стран.</w:t>
      </w:r>
    </w:p>
    <w:p>
      <w:pPr>
        <w:spacing w:before="0" w:after="0" w:line="264"/>
        <w:ind w:firstLine="600"/>
        <w:jc w:val="both"/>
      </w:pPr>
      <w:r>
        <w:rPr>
          <w:rFonts w:ascii="Times New Roman" w:hAnsi="Times New Roman"/>
          <w:b/>
          <w:i w:val="false"/>
          <w:color w:val="000000"/>
          <w:sz w:val="28"/>
        </w:rPr>
        <w:t>Тема 2. Международная экономическая интеграция и глобализация мировой экономики.</w:t>
      </w:r>
      <w:r>
        <w:rPr>
          <w:rFonts w:ascii="Times New Roman" w:hAnsi="Times New Roman"/>
          <w:b w:val="false"/>
          <w:i w:val="false"/>
          <w:color w:val="000000"/>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pPr>
        <w:spacing w:before="0" w:after="0" w:line="264"/>
        <w:ind w:firstLine="600"/>
        <w:jc w:val="both"/>
      </w:pPr>
      <w:r>
        <w:rPr>
          <w:rFonts w:ascii="Times New Roman" w:hAnsi="Times New Roman"/>
          <w:b/>
          <w:i w:val="false"/>
          <w:color w:val="000000"/>
          <w:sz w:val="28"/>
        </w:rPr>
        <w:t>Тема 3. География главных отраслей мирового хозяйства.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Промышленность мира.</w:t>
      </w:r>
      <w:r>
        <w:rPr>
          <w:rFonts w:ascii="Times New Roman" w:hAnsi="Times New Roman"/>
          <w:b w:val="false"/>
          <w:i w:val="false"/>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pPr>
        <w:spacing w:before="0" w:after="0" w:line="264"/>
        <w:ind w:firstLine="600"/>
        <w:jc w:val="both"/>
      </w:pPr>
      <w:r>
        <w:rPr>
          <w:rFonts w:ascii="Times New Roman" w:hAnsi="Times New Roman"/>
          <w:b w:val="false"/>
          <w:i w:val="false"/>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pPr>
        <w:spacing w:before="0" w:after="0" w:line="264"/>
        <w:ind w:firstLine="600"/>
        <w:jc w:val="both"/>
      </w:pPr>
      <w:r>
        <w:rPr>
          <w:rFonts w:ascii="Times New Roman" w:hAnsi="Times New Roman"/>
          <w:b w:val="false"/>
          <w:i w:val="false"/>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pPr>
        <w:spacing w:before="0" w:after="0" w:line="264"/>
        <w:ind w:firstLine="600"/>
        <w:jc w:val="both"/>
      </w:pPr>
      <w:r>
        <w:rPr>
          <w:rFonts w:ascii="Times New Roman" w:hAnsi="Times New Roman"/>
          <w:b w:val="false"/>
          <w:i w:val="false"/>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pPr>
        <w:spacing w:before="0" w:after="0" w:line="264"/>
        <w:ind w:firstLine="600"/>
        <w:jc w:val="both"/>
      </w:pPr>
      <w:r>
        <w:rPr>
          <w:rFonts w:ascii="Times New Roman" w:hAnsi="Times New Roman"/>
          <w:b w:val="false"/>
          <w:i w:val="false"/>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Представление в виде диаграмм данных о динамике изменения объёмов и структуры производства электроэнергии в мире.</w:t>
      </w:r>
    </w:p>
    <w:p>
      <w:pPr>
        <w:spacing w:before="0" w:after="0" w:line="264"/>
        <w:ind w:firstLine="600"/>
        <w:jc w:val="both"/>
      </w:pPr>
      <w:r>
        <w:rPr>
          <w:rFonts w:ascii="Times New Roman" w:hAnsi="Times New Roman"/>
          <w:b/>
          <w:i w:val="false"/>
          <w:color w:val="000000"/>
          <w:sz w:val="28"/>
        </w:rPr>
        <w:t>Сельское хозяйство мира.</w:t>
      </w:r>
      <w:r>
        <w:rPr>
          <w:rFonts w:ascii="Times New Roman" w:hAnsi="Times New Roman"/>
          <w:b w:val="false"/>
          <w:i w:val="false"/>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pPr>
        <w:spacing w:before="0" w:after="0" w:line="264"/>
        <w:ind w:firstLine="600"/>
        <w:jc w:val="both"/>
      </w:pPr>
      <w:r>
        <w:rPr>
          <w:rFonts w:ascii="Times New Roman" w:hAnsi="Times New Roman"/>
          <w:b w:val="false"/>
          <w:i w:val="false"/>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pPr>
        <w:spacing w:before="0" w:after="0" w:line="264"/>
        <w:ind w:firstLine="600"/>
        <w:jc w:val="both"/>
      </w:pPr>
      <w:r>
        <w:rPr>
          <w:rFonts w:ascii="Times New Roman" w:hAnsi="Times New Roman"/>
          <w:b w:val="false"/>
          <w:i w:val="false"/>
          <w:color w:val="000000"/>
          <w:sz w:val="28"/>
        </w:rPr>
        <w:t>Влияние сельского хозяйства и отдельных его отраслей на окружающую среду.</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pPr>
        <w:spacing w:before="0" w:after="0" w:line="264"/>
        <w:ind w:firstLine="600"/>
        <w:jc w:val="both"/>
      </w:pPr>
      <w:r>
        <w:rPr>
          <w:rFonts w:ascii="Times New Roman" w:hAnsi="Times New Roman"/>
          <w:b/>
          <w:i w:val="false"/>
          <w:color w:val="000000"/>
          <w:sz w:val="28"/>
        </w:rPr>
        <w:t>Сфера услуг. Мировой транспорт.</w:t>
      </w:r>
      <w:r>
        <w:rPr>
          <w:rFonts w:ascii="Times New Roman" w:hAnsi="Times New Roman"/>
          <w:b w:val="false"/>
          <w:i w:val="false"/>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Раздел 6. Регионы и страны</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Тема 1. Регионы мира. Зарубежная Европа.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pPr>
        <w:spacing w:before="0" w:after="0" w:line="264"/>
        <w:ind w:firstLine="600"/>
        <w:jc w:val="both"/>
      </w:pPr>
      <w:r>
        <w:rPr>
          <w:rFonts w:ascii="Times New Roman" w:hAnsi="Times New Roman"/>
          <w:b w:val="false"/>
          <w:i w:val="false"/>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pPr>
        <w:spacing w:before="0" w:after="0" w:line="264"/>
        <w:ind w:firstLine="600"/>
        <w:jc w:val="both"/>
      </w:pPr>
      <w:r>
        <w:rPr>
          <w:rFonts w:ascii="Times New Roman" w:hAnsi="Times New Roman"/>
          <w:b/>
          <w:i w:val="false"/>
          <w:color w:val="000000"/>
          <w:sz w:val="28"/>
        </w:rPr>
        <w:t>Тема 2. Зарубежная Азия:</w:t>
      </w:r>
      <w:r>
        <w:rPr>
          <w:rFonts w:ascii="Times New Roman" w:hAnsi="Times New Roman"/>
          <w:b w:val="false"/>
          <w:i w:val="false"/>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pPr>
        <w:spacing w:before="0" w:after="0" w:line="264"/>
        <w:ind w:firstLine="600"/>
        <w:jc w:val="both"/>
      </w:pPr>
      <w:r>
        <w:rPr>
          <w:rFonts w:ascii="Times New Roman" w:hAnsi="Times New Roman"/>
          <w:b/>
          <w:i w:val="false"/>
          <w:color w:val="000000"/>
          <w:sz w:val="28"/>
        </w:rPr>
        <w:t xml:space="preserve">Тема 3. Америка: </w:t>
      </w:r>
      <w:r>
        <w:rPr>
          <w:rFonts w:ascii="Times New Roman" w:hAnsi="Times New Roman"/>
          <w:b w:val="false"/>
          <w:i w:val="false"/>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особенностей территориальной структуры хозяйства Канады и Бразилии на основе анализа географических карт.</w:t>
      </w:r>
    </w:p>
    <w:p>
      <w:pPr>
        <w:spacing w:before="0" w:after="0" w:line="264"/>
        <w:ind w:firstLine="600"/>
        <w:jc w:val="both"/>
      </w:pPr>
      <w:r>
        <w:rPr>
          <w:rFonts w:ascii="Times New Roman" w:hAnsi="Times New Roman"/>
          <w:b/>
          <w:i w:val="false"/>
          <w:color w:val="000000"/>
          <w:sz w:val="28"/>
        </w:rPr>
        <w:t>Тема 4. Африка:</w:t>
      </w:r>
      <w:r>
        <w:rPr>
          <w:rFonts w:ascii="Times New Roman" w:hAnsi="Times New Roman"/>
          <w:b w:val="false"/>
          <w:i w:val="false"/>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на основе анализа статистических данных роли сельского хозяйства в экономике Алжира и Эфиопии.</w:t>
      </w:r>
    </w:p>
    <w:p>
      <w:pPr>
        <w:spacing w:before="0" w:after="0" w:line="264"/>
        <w:ind w:firstLine="600"/>
        <w:jc w:val="both"/>
      </w:pPr>
      <w:r>
        <w:rPr>
          <w:rFonts w:ascii="Times New Roman" w:hAnsi="Times New Roman"/>
          <w:b/>
          <w:i w:val="false"/>
          <w:color w:val="000000"/>
          <w:sz w:val="28"/>
        </w:rPr>
        <w:t xml:space="preserve">Тема 5. Австралия и Океания. </w:t>
      </w:r>
      <w:r>
        <w:rPr>
          <w:rFonts w:ascii="Times New Roman" w:hAnsi="Times New Roman"/>
          <w:b w:val="false"/>
          <w:i w:val="false"/>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pPr>
        <w:spacing w:before="0" w:after="0" w:line="264"/>
        <w:ind w:firstLine="600"/>
        <w:jc w:val="both"/>
      </w:pPr>
      <w:r>
        <w:rPr>
          <w:rFonts w:ascii="Times New Roman" w:hAnsi="Times New Roman"/>
          <w:b/>
          <w:i w:val="false"/>
          <w:color w:val="000000"/>
          <w:sz w:val="28"/>
        </w:rPr>
        <w:t>Тема 6. Россия на геополитической, геоэкономической и геодемографической карте мира.</w:t>
      </w:r>
      <w:r>
        <w:rPr>
          <w:rFonts w:ascii="Times New Roman" w:hAnsi="Times New Roman"/>
          <w:b w:val="false"/>
          <w:i w:val="false"/>
          <w:color w:val="000000"/>
          <w:sz w:val="28"/>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Изменение направления международных экономических связей России в новых экономических условиях.</w:t>
      </w:r>
    </w:p>
    <w:p>
      <w:pPr>
        <w:spacing w:before="0" w:after="0" w:line="264"/>
        <w:ind w:firstLine="600"/>
        <w:jc w:val="both"/>
      </w:pPr>
      <w:r>
        <w:rPr>
          <w:rFonts w:ascii="Times New Roman" w:hAnsi="Times New Roman"/>
          <w:b/>
          <w:i/>
          <w:color w:val="000000"/>
          <w:sz w:val="28"/>
        </w:rPr>
        <w:t>Раздел 7. Глобальные проблемы человечества</w:t>
      </w:r>
    </w:p>
    <w:p>
      <w:pPr>
        <w:spacing w:before="0" w:after="0" w:line="264"/>
        <w:ind w:firstLine="600"/>
        <w:jc w:val="both"/>
      </w:pPr>
      <w:r>
        <w:rPr>
          <w:rFonts w:ascii="Times New Roman" w:hAnsi="Times New Roman"/>
          <w:b w:val="false"/>
          <w:i w:val="false"/>
          <w:color w:val="000000"/>
          <w:sz w:val="28"/>
        </w:rPr>
        <w:t>Группы глобальных проблем: геополитические, экологические, демографические.</w:t>
      </w:r>
    </w:p>
    <w:p>
      <w:pPr>
        <w:spacing w:before="0" w:after="0" w:line="264"/>
        <w:ind w:firstLine="600"/>
        <w:jc w:val="both"/>
      </w:pPr>
      <w:r>
        <w:rPr>
          <w:rFonts w:ascii="Times New Roman" w:hAnsi="Times New Roman"/>
          <w:b w:val="false"/>
          <w:i w:val="false"/>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pPr>
        <w:spacing w:before="0" w:after="0" w:line="264"/>
        <w:ind w:firstLine="600"/>
        <w:jc w:val="both"/>
      </w:pPr>
      <w:r>
        <w:rPr>
          <w:rFonts w:ascii="Times New Roman" w:hAnsi="Times New Roman"/>
          <w:b w:val="false"/>
          <w:i w:val="false"/>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pPr>
        <w:spacing w:before="0" w:after="0" w:line="264"/>
        <w:ind w:firstLine="600"/>
        <w:jc w:val="both"/>
      </w:pPr>
      <w:r>
        <w:rPr>
          <w:rFonts w:ascii="Times New Roman" w:hAnsi="Times New Roman"/>
          <w:b w:val="false"/>
          <w:i w:val="false"/>
          <w:color w:val="000000"/>
          <w:sz w:val="28"/>
        </w:rPr>
        <w:t>Глобальные проблемы народонаселения: демографическая, продовольственная, роста городов, здоровья и долголетия человека.</w:t>
      </w:r>
    </w:p>
    <w:p>
      <w:pPr>
        <w:spacing w:before="0" w:after="0" w:line="264"/>
        <w:ind w:firstLine="600"/>
        <w:jc w:val="both"/>
      </w:pPr>
      <w:r>
        <w:rPr>
          <w:rFonts w:ascii="Times New Roman" w:hAnsi="Times New Roman"/>
          <w:b w:val="false"/>
          <w:i w:val="false"/>
          <w:color w:val="000000"/>
          <w:sz w:val="28"/>
        </w:rPr>
        <w:t>Взаимосвязь глобальных геополитических, экологических проблем и проблем народонаселения.</w:t>
      </w:r>
    </w:p>
    <w:p>
      <w:pPr>
        <w:spacing w:before="0" w:after="0" w:line="264"/>
        <w:ind w:firstLine="600"/>
        <w:jc w:val="both"/>
      </w:pPr>
      <w:r>
        <w:rPr>
          <w:rFonts w:ascii="Times New Roman" w:hAnsi="Times New Roman"/>
          <w:b w:val="false"/>
          <w:i w:val="false"/>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bookmarkStart w:name="block-6671466" w:id="8"/>
    <w:p>
      <w:pPr>
        <w:sectPr>
          <w:pgSz w:w="11906" w:h="16383" w:orient="portrait"/>
        </w:sectPr>
      </w:pPr>
    </w:p>
    <w:bookmarkEnd w:id="8"/>
    <w:bookmarkEnd w:id="7"/>
    <w:bookmarkStart w:name="block-6671464" w:id="9"/>
    <w:p>
      <w:pPr>
        <w:spacing w:before="0" w:after="0" w:line="264"/>
        <w:ind w:firstLine="600"/>
        <w:jc w:val="both"/>
      </w:pPr>
      <w:r>
        <w:rPr>
          <w:rFonts w:ascii="Times New Roman" w:hAnsi="Times New Roman"/>
          <w:b/>
          <w:i w:val="false"/>
          <w:color w:val="000000"/>
          <w:sz w:val="28"/>
        </w:rPr>
        <w:t>ПЛАНИРУЕМЫЕ РЕЗУЛЬТАТЫ ОСВОЕНИЯ УЧЕБНОГО ПРЕДМЕТА «ГЕОГРАФИЯ»</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numPr>
          <w:ilvl w:val="0"/>
          <w:numId w:val="1"/>
        </w:numPr>
        <w:spacing w:before="0" w:after="0" w:line="264"/>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1"/>
        </w:numPr>
        <w:spacing w:before="0" w:after="0" w:line="264"/>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w:t>
      </w:r>
    </w:p>
    <w:p>
      <w:pPr>
        <w:numPr>
          <w:ilvl w:val="0"/>
          <w:numId w:val="1"/>
        </w:numPr>
        <w:spacing w:before="0" w:after="0" w:line="264"/>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1"/>
        </w:numPr>
        <w:spacing w:before="0" w:after="0" w:line="264"/>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numPr>
          <w:ilvl w:val="0"/>
          <w:numId w:val="1"/>
        </w:numPr>
        <w:spacing w:before="0" w:after="0" w:line="264"/>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1"/>
        </w:numPr>
        <w:spacing w:before="0" w:after="0" w:line="264"/>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2"/>
        </w:numPr>
        <w:spacing w:before="0" w:after="0" w:line="264"/>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осознание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numPr>
          <w:ilvl w:val="0"/>
          <w:numId w:val="3"/>
        </w:numPr>
        <w:spacing w:before="0" w:after="0" w:line="264"/>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3"/>
        </w:numPr>
        <w:spacing w:before="0" w:after="0" w:line="264"/>
        <w:jc w:val="both"/>
      </w:pPr>
      <w:r>
        <w:rPr>
          <w:rFonts w:ascii="Times New Roman" w:hAnsi="Times New Roman"/>
          <w:b w:val="false"/>
          <w:i w:val="false"/>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pPr>
        <w:numPr>
          <w:ilvl w:val="0"/>
          <w:numId w:val="3"/>
        </w:numPr>
        <w:spacing w:before="0" w:after="0" w:line="264"/>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numPr>
          <w:ilvl w:val="0"/>
          <w:numId w:val="4"/>
        </w:numPr>
        <w:spacing w:before="0" w:after="0" w:line="264"/>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4"/>
        </w:numPr>
        <w:spacing w:before="0" w:after="0" w:line="264"/>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физического воспитания:</w:t>
      </w:r>
    </w:p>
    <w:p>
      <w:pPr>
        <w:numPr>
          <w:ilvl w:val="0"/>
          <w:numId w:val="5"/>
        </w:numPr>
        <w:spacing w:before="0" w:after="0" w:line="264"/>
        <w:jc w:val="both"/>
      </w:pPr>
      <w:r>
        <w:rPr>
          <w:rFonts w:ascii="Times New Roman" w:hAnsi="Times New Roman"/>
          <w:b w:val="false"/>
          <w:i w:val="false"/>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numPr>
          <w:ilvl w:val="0"/>
          <w:numId w:val="5"/>
        </w:numPr>
        <w:spacing w:before="0" w:after="0" w:line="264"/>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numPr>
          <w:ilvl w:val="0"/>
          <w:numId w:val="5"/>
        </w:numPr>
        <w:spacing w:before="0" w:after="0" w:line="264"/>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6"/>
        </w:numPr>
        <w:spacing w:before="0" w:after="0" w:line="264"/>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numPr>
          <w:ilvl w:val="0"/>
          <w:numId w:val="6"/>
        </w:numPr>
        <w:spacing w:before="0" w:after="0" w:line="264"/>
        <w:jc w:val="both"/>
      </w:pPr>
      <w:r>
        <w:rPr>
          <w:rFonts w:ascii="Times New Roman" w:hAnsi="Times New Roman"/>
          <w:b w:val="false"/>
          <w:i w:val="false"/>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numPr>
          <w:ilvl w:val="0"/>
          <w:numId w:val="6"/>
        </w:numPr>
        <w:spacing w:before="0" w:after="0" w:line="264"/>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numPr>
          <w:ilvl w:val="0"/>
          <w:numId w:val="7"/>
        </w:numPr>
        <w:spacing w:before="0" w:after="0" w:line="264"/>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7"/>
        </w:numPr>
        <w:spacing w:before="0" w:after="0" w:line="264"/>
        <w:jc w:val="both"/>
      </w:pPr>
      <w:r>
        <w:rPr>
          <w:rFonts w:ascii="Times New Roman" w:hAnsi="Times New Roman"/>
          <w:b w:val="false"/>
          <w:i w:val="false"/>
          <w:color w:val="000000"/>
          <w:sz w:val="28"/>
        </w:rPr>
        <w:t>активное неприятие действий, приносящих вред окружающей среде;</w:t>
      </w:r>
    </w:p>
    <w:p>
      <w:pPr>
        <w:numPr>
          <w:ilvl w:val="0"/>
          <w:numId w:val="7"/>
        </w:numPr>
        <w:spacing w:before="0" w:after="0" w:line="264"/>
        <w:jc w:val="both"/>
      </w:pPr>
      <w:r>
        <w:rPr>
          <w:rFonts w:ascii="Times New Roman" w:hAnsi="Times New Roman"/>
          <w:b w:val="false"/>
          <w:i w:val="false"/>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numPr>
          <w:ilvl w:val="0"/>
          <w:numId w:val="7"/>
        </w:numPr>
        <w:spacing w:before="0" w:after="0" w:line="264"/>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numPr>
          <w:ilvl w:val="0"/>
          <w:numId w:val="8"/>
        </w:numPr>
        <w:spacing w:before="0" w:after="0" w:line="264"/>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numPr>
          <w:ilvl w:val="0"/>
          <w:numId w:val="8"/>
        </w:numPr>
        <w:spacing w:before="0" w:after="0" w:line="264"/>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spacing w:before="0" w:after="0" w:line="264"/>
        <w:ind w:firstLine="600"/>
        <w:jc w:val="both"/>
      </w:pPr>
      <w:r>
        <w:rPr>
          <w:rFonts w:ascii="Times New Roman" w:hAnsi="Times New Roman"/>
          <w:b/>
          <w:i w:val="false"/>
          <w:color w:val="000000"/>
          <w:sz w:val="28"/>
        </w:rPr>
        <w:t xml:space="preserve">МЕТАПРЕДМЕТНЫЕ РЕЗУЛЬТАТЫ </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а) базовые логические действия:</w:t>
      </w:r>
    </w:p>
    <w:p>
      <w:pPr>
        <w:numPr>
          <w:ilvl w:val="0"/>
          <w:numId w:val="9"/>
        </w:numPr>
        <w:spacing w:before="0" w:after="0" w:line="264"/>
        <w:jc w:val="both"/>
      </w:pPr>
      <w:r>
        <w:rPr>
          <w:rFonts w:ascii="Times New Roman" w:hAnsi="Times New Roman"/>
          <w:b w:val="false"/>
          <w:i w:val="false"/>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numPr>
          <w:ilvl w:val="0"/>
          <w:numId w:val="9"/>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pPr>
        <w:numPr>
          <w:ilvl w:val="0"/>
          <w:numId w:val="9"/>
        </w:numPr>
        <w:spacing w:before="0" w:after="0" w:line="264"/>
        <w:jc w:val="both"/>
      </w:pPr>
      <w:r>
        <w:rPr>
          <w:rFonts w:ascii="Times New Roman" w:hAnsi="Times New Roman"/>
          <w:b w:val="false"/>
          <w:i w:val="false"/>
          <w:color w:val="000000"/>
          <w:sz w:val="28"/>
        </w:rPr>
        <w:t xml:space="preserve">определять цели деятельности, задавать параметры и критерии их достижения; </w:t>
      </w:r>
    </w:p>
    <w:p>
      <w:pPr>
        <w:numPr>
          <w:ilvl w:val="0"/>
          <w:numId w:val="9"/>
        </w:numPr>
        <w:spacing w:before="0" w:after="0" w:line="264"/>
        <w:jc w:val="both"/>
      </w:pPr>
      <w:r>
        <w:rPr>
          <w:rFonts w:ascii="Times New Roman" w:hAnsi="Times New Roman"/>
          <w:b w:val="false"/>
          <w:i w:val="false"/>
          <w:color w:val="000000"/>
          <w:sz w:val="28"/>
        </w:rPr>
        <w:t>разрабатывать план решения географической задачи с учётом анализа имеющихся материальных и нематериальных ресурсов;</w:t>
      </w:r>
    </w:p>
    <w:p>
      <w:pPr>
        <w:numPr>
          <w:ilvl w:val="0"/>
          <w:numId w:val="9"/>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явлениях с учётом предложенной географической задачи;</w:t>
      </w:r>
    </w:p>
    <w:p>
      <w:pPr>
        <w:numPr>
          <w:ilvl w:val="0"/>
          <w:numId w:val="9"/>
        </w:numPr>
        <w:spacing w:before="0" w:after="0" w:line="264"/>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numPr>
          <w:ilvl w:val="0"/>
          <w:numId w:val="9"/>
        </w:numPr>
        <w:spacing w:before="0" w:after="0" w:line="264"/>
        <w:jc w:val="both"/>
      </w:pPr>
      <w:r>
        <w:rPr>
          <w:rFonts w:ascii="Times New Roman" w:hAnsi="Times New Roman"/>
          <w:b w:val="false"/>
          <w:i w:val="false"/>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numPr>
          <w:ilvl w:val="0"/>
          <w:numId w:val="9"/>
        </w:numPr>
        <w:spacing w:before="0" w:after="0" w:line="264"/>
        <w:jc w:val="both"/>
      </w:pPr>
      <w:r>
        <w:rPr>
          <w:rFonts w:ascii="Times New Roman" w:hAnsi="Times New Roman"/>
          <w:b w:val="false"/>
          <w:i w:val="false"/>
          <w:color w:val="000000"/>
          <w:sz w:val="28"/>
        </w:rPr>
        <w:t>креативно мыслить при поиске путей решения жизненных проблем, имеющих географические аспекты;</w:t>
      </w:r>
    </w:p>
    <w:p>
      <w:pPr>
        <w:spacing w:before="0" w:after="0" w:line="264"/>
        <w:ind w:firstLine="600"/>
        <w:jc w:val="both"/>
      </w:pPr>
      <w:r>
        <w:rPr>
          <w:rFonts w:ascii="Times New Roman" w:hAnsi="Times New Roman"/>
          <w:b/>
          <w:i w:val="false"/>
          <w:color w:val="000000"/>
          <w:sz w:val="28"/>
        </w:rPr>
        <w:t xml:space="preserve">б) базовые исследовательские действия: </w:t>
      </w:r>
    </w:p>
    <w:p>
      <w:pPr>
        <w:numPr>
          <w:ilvl w:val="0"/>
          <w:numId w:val="10"/>
        </w:numPr>
        <w:spacing w:before="0" w:after="0" w:line="264"/>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numPr>
          <w:ilvl w:val="0"/>
          <w:numId w:val="10"/>
        </w:numPr>
        <w:spacing w:before="0" w:after="0" w:line="264"/>
        <w:jc w:val="both"/>
      </w:pPr>
      <w:r>
        <w:rPr>
          <w:rFonts w:ascii="Times New Roman" w:hAnsi="Times New Roman"/>
          <w:b w:val="false"/>
          <w:i w:val="false"/>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0"/>
        </w:numPr>
        <w:spacing w:before="0" w:after="0" w:line="264"/>
        <w:jc w:val="both"/>
      </w:pPr>
      <w:r>
        <w:rPr>
          <w:rFonts w:ascii="Times New Roman" w:hAnsi="Times New Roman"/>
          <w:b w:val="false"/>
          <w:i w:val="false"/>
          <w:color w:val="000000"/>
          <w:sz w:val="28"/>
        </w:rPr>
        <w:t>владеть научной терминологией, ключевыми понятиями и методами;</w:t>
      </w:r>
    </w:p>
    <w:p>
      <w:pPr>
        <w:numPr>
          <w:ilvl w:val="0"/>
          <w:numId w:val="10"/>
        </w:numPr>
        <w:spacing w:before="0" w:after="0" w:line="264"/>
        <w:jc w:val="both"/>
      </w:pPr>
      <w:r>
        <w:rPr>
          <w:rFonts w:ascii="Times New Roman" w:hAnsi="Times New Roman"/>
          <w:b w:val="false"/>
          <w:i w:val="false"/>
          <w:color w:val="000000"/>
          <w:sz w:val="28"/>
        </w:rPr>
        <w:t>формулировать собственные задачи в образовательной деятельности и жизненных ситуациях;</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10"/>
        </w:numPr>
        <w:spacing w:before="0" w:after="0" w:line="264"/>
        <w:jc w:val="both"/>
      </w:pPr>
      <w:r>
        <w:rPr>
          <w:rFonts w:ascii="Times New Roman" w:hAnsi="Times New Roman"/>
          <w:b w:val="false"/>
          <w:i w:val="false"/>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pPr>
        <w:numPr>
          <w:ilvl w:val="0"/>
          <w:numId w:val="10"/>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10"/>
        </w:numPr>
        <w:spacing w:before="0" w:after="0" w:line="264"/>
        <w:jc w:val="both"/>
      </w:pPr>
      <w:r>
        <w:rPr>
          <w:rFonts w:ascii="Times New Roman" w:hAnsi="Times New Roman"/>
          <w:b w:val="false"/>
          <w:i w:val="false"/>
          <w:color w:val="000000"/>
          <w:sz w:val="28"/>
        </w:rPr>
        <w:t xml:space="preserve">уметь переносить знания в познавательную и практическую области жизнедеятельности; </w:t>
      </w:r>
    </w:p>
    <w:p>
      <w:pPr>
        <w:numPr>
          <w:ilvl w:val="0"/>
          <w:numId w:val="10"/>
        </w:numPr>
        <w:spacing w:before="0" w:after="0" w:line="264"/>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0"/>
        </w:numPr>
        <w:spacing w:before="0" w:after="0" w:line="264"/>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в) работа с информацией:</w:t>
      </w:r>
    </w:p>
    <w:p>
      <w:pPr>
        <w:numPr>
          <w:ilvl w:val="0"/>
          <w:numId w:val="11"/>
        </w:numPr>
        <w:spacing w:before="0" w:after="0" w:line="264"/>
        <w:jc w:val="both"/>
      </w:pPr>
      <w:r>
        <w:rPr>
          <w:rFonts w:ascii="Times New Roman" w:hAnsi="Times New Roman"/>
          <w:b w:val="false"/>
          <w:i w:val="false"/>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pPr>
        <w:numPr>
          <w:ilvl w:val="0"/>
          <w:numId w:val="11"/>
        </w:numPr>
        <w:spacing w:before="0" w:after="0" w:line="264"/>
        <w:jc w:val="both"/>
      </w:pPr>
      <w:r>
        <w:rPr>
          <w:rFonts w:ascii="Times New Roman" w:hAnsi="Times New Roman"/>
          <w:b w:val="false"/>
          <w:i w:val="false"/>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pPr>
        <w:numPr>
          <w:ilvl w:val="0"/>
          <w:numId w:val="11"/>
        </w:numPr>
        <w:spacing w:before="0" w:after="0" w:line="264"/>
        <w:jc w:val="both"/>
      </w:pPr>
      <w:r>
        <w:rPr>
          <w:rFonts w:ascii="Times New Roman" w:hAnsi="Times New Roman"/>
          <w:b w:val="false"/>
          <w:i w:val="false"/>
          <w:color w:val="000000"/>
          <w:sz w:val="28"/>
        </w:rPr>
        <w:t xml:space="preserve">оценивать достоверность информации; </w:t>
      </w:r>
    </w:p>
    <w:p>
      <w:pPr>
        <w:numPr>
          <w:ilvl w:val="0"/>
          <w:numId w:val="11"/>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1"/>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 xml:space="preserve">Овладение универсальными коммуникативными действиями: </w:t>
      </w:r>
    </w:p>
    <w:p>
      <w:pPr>
        <w:spacing w:before="0" w:after="0" w:line="264"/>
        <w:ind w:firstLine="600"/>
        <w:jc w:val="both"/>
      </w:pPr>
      <w:r>
        <w:rPr>
          <w:rFonts w:ascii="Times New Roman" w:hAnsi="Times New Roman"/>
          <w:b/>
          <w:i w:val="false"/>
          <w:color w:val="000000"/>
          <w:sz w:val="28"/>
        </w:rPr>
        <w:t xml:space="preserve">а) общение: </w:t>
      </w:r>
    </w:p>
    <w:p>
      <w:pPr>
        <w:numPr>
          <w:ilvl w:val="0"/>
          <w:numId w:val="12"/>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w:t>
      </w:r>
    </w:p>
    <w:p>
      <w:pPr>
        <w:numPr>
          <w:ilvl w:val="0"/>
          <w:numId w:val="12"/>
        </w:numPr>
        <w:spacing w:before="0" w:after="0" w:line="264"/>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numPr>
          <w:ilvl w:val="0"/>
          <w:numId w:val="12"/>
        </w:numPr>
        <w:spacing w:before="0" w:after="0" w:line="264"/>
        <w:jc w:val="both"/>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numPr>
          <w:ilvl w:val="0"/>
          <w:numId w:val="12"/>
        </w:numPr>
        <w:spacing w:before="0" w:after="0" w:line="264"/>
        <w:jc w:val="both"/>
      </w:pPr>
      <w:r>
        <w:rPr>
          <w:rFonts w:ascii="Times New Roman" w:hAnsi="Times New Roman"/>
          <w:b w:val="false"/>
          <w:i w:val="false"/>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pPr>
        <w:spacing w:before="0" w:after="0" w:line="264"/>
        <w:ind w:firstLine="600"/>
        <w:jc w:val="both"/>
      </w:pPr>
      <w:r>
        <w:rPr>
          <w:rFonts w:ascii="Times New Roman" w:hAnsi="Times New Roman"/>
          <w:b/>
          <w:i w:val="false"/>
          <w:color w:val="000000"/>
          <w:sz w:val="28"/>
        </w:rPr>
        <w:t xml:space="preserve">б) совместная деятельность: </w:t>
      </w:r>
    </w:p>
    <w:p>
      <w:pPr>
        <w:numPr>
          <w:ilvl w:val="0"/>
          <w:numId w:val="13"/>
        </w:numPr>
        <w:spacing w:before="0" w:after="0" w:line="264"/>
        <w:jc w:val="both"/>
      </w:pPr>
      <w:r>
        <w:rPr>
          <w:rFonts w:ascii="Times New Roman" w:hAnsi="Times New Roman"/>
          <w:b w:val="false"/>
          <w:i w:val="false"/>
          <w:color w:val="000000"/>
          <w:sz w:val="28"/>
        </w:rPr>
        <w:t>использовать преимущества командной и индивидуальной работы;</w:t>
      </w:r>
    </w:p>
    <w:p>
      <w:pPr>
        <w:numPr>
          <w:ilvl w:val="0"/>
          <w:numId w:val="13"/>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13"/>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13"/>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13"/>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i w:val="false"/>
          <w:color w:val="000000"/>
          <w:sz w:val="28"/>
        </w:rPr>
        <w:t xml:space="preserve">Овладение универсальными регулятивными действиями: </w:t>
      </w:r>
    </w:p>
    <w:p>
      <w:pPr>
        <w:spacing w:before="0" w:after="0" w:line="264"/>
        <w:ind w:firstLine="600"/>
        <w:jc w:val="both"/>
      </w:pPr>
      <w:r>
        <w:rPr>
          <w:rFonts w:ascii="Times New Roman" w:hAnsi="Times New Roman"/>
          <w:b/>
          <w:i w:val="false"/>
          <w:color w:val="000000"/>
          <w:sz w:val="28"/>
        </w:rPr>
        <w:t xml:space="preserve">а) самоорганизация: </w:t>
      </w:r>
    </w:p>
    <w:p>
      <w:pPr>
        <w:numPr>
          <w:ilvl w:val="0"/>
          <w:numId w:val="14"/>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14"/>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14"/>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14"/>
        </w:numPr>
        <w:spacing w:before="0" w:after="0" w:line="264"/>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14"/>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14"/>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14"/>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б) самоконтроль:</w:t>
      </w:r>
    </w:p>
    <w:p>
      <w:pPr>
        <w:numPr>
          <w:ilvl w:val="0"/>
          <w:numId w:val="15"/>
        </w:numPr>
        <w:spacing w:before="0" w:after="0" w:line="264"/>
        <w:jc w:val="both"/>
      </w:pPr>
      <w:r>
        <w:rPr>
          <w:rFonts w:ascii="Times New Roman" w:hAnsi="Times New Roman"/>
          <w:b w:val="false"/>
          <w:i w:val="false"/>
          <w:color w:val="000000"/>
          <w:sz w:val="28"/>
        </w:rPr>
        <w:t xml:space="preserve">давать оценку новым ситуациям, оценивать соответствие результатов целям; </w:t>
      </w:r>
    </w:p>
    <w:p>
      <w:pPr>
        <w:numPr>
          <w:ilvl w:val="0"/>
          <w:numId w:val="15"/>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15"/>
        </w:numPr>
        <w:spacing w:before="0" w:after="0" w:line="264"/>
        <w:jc w:val="both"/>
      </w:pPr>
      <w:r>
        <w:rPr>
          <w:rFonts w:ascii="Times New Roman" w:hAnsi="Times New Roman"/>
          <w:b w:val="false"/>
          <w:i w:val="false"/>
          <w:color w:val="000000"/>
          <w:sz w:val="28"/>
        </w:rPr>
        <w:t xml:space="preserve">оценивать риски и своевременно принимать решения по их снижению; </w:t>
      </w:r>
    </w:p>
    <w:p>
      <w:pPr>
        <w:numPr>
          <w:ilvl w:val="0"/>
          <w:numId w:val="15"/>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15"/>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в) эмоциональный интеллект, предполагающий сформированность:</w:t>
      </w:r>
    </w:p>
    <w:p>
      <w:pPr>
        <w:numPr>
          <w:ilvl w:val="0"/>
          <w:numId w:val="16"/>
        </w:numPr>
        <w:spacing w:before="0" w:after="0" w:line="264"/>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numPr>
          <w:ilvl w:val="0"/>
          <w:numId w:val="16"/>
        </w:numPr>
        <w:spacing w:before="0" w:after="0" w:line="264"/>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numPr>
          <w:ilvl w:val="0"/>
          <w:numId w:val="16"/>
        </w:numPr>
        <w:spacing w:before="0" w:after="0" w:line="264"/>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16"/>
        </w:numPr>
        <w:spacing w:before="0" w:after="0" w:line="264"/>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6"/>
        </w:numPr>
        <w:spacing w:before="0" w:after="0" w:line="264"/>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line="264"/>
        <w:ind w:firstLine="600"/>
        <w:jc w:val="both"/>
      </w:pPr>
      <w:r>
        <w:rPr>
          <w:rFonts w:ascii="Times New Roman" w:hAnsi="Times New Roman"/>
          <w:b/>
          <w:i w:val="false"/>
          <w:color w:val="000000"/>
          <w:sz w:val="28"/>
        </w:rPr>
        <w:t>г) принятие себя и других:</w:t>
      </w:r>
    </w:p>
    <w:p>
      <w:pPr>
        <w:numPr>
          <w:ilvl w:val="0"/>
          <w:numId w:val="17"/>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17"/>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17"/>
        </w:numPr>
        <w:spacing w:before="0" w:after="0" w:line="264"/>
        <w:jc w:val="both"/>
      </w:pPr>
      <w:r>
        <w:rPr>
          <w:rFonts w:ascii="Times New Roman" w:hAnsi="Times New Roman"/>
          <w:b w:val="false"/>
          <w:i w:val="false"/>
          <w:color w:val="000000"/>
          <w:sz w:val="28"/>
        </w:rPr>
        <w:t>признавать своё право и право других на ошибки;</w:t>
      </w:r>
    </w:p>
    <w:p>
      <w:pPr>
        <w:numPr>
          <w:ilvl w:val="0"/>
          <w:numId w:val="17"/>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i w:val="false"/>
          <w:color w:val="000000"/>
          <w:sz w:val="28"/>
        </w:rPr>
        <w:t xml:space="preserve">ПРЕДМЕТНЫЕ РЕЗУЛЬТАТЫ </w:t>
      </w:r>
    </w:p>
    <w:p>
      <w:pPr>
        <w:spacing w:before="0" w:after="0" w:line="264"/>
        <w:ind w:firstLine="600"/>
        <w:jc w:val="both"/>
      </w:pPr>
      <w:r>
        <w:rPr>
          <w:rFonts w:ascii="Times New Roman" w:hAnsi="Times New Roman"/>
          <w:b w:val="false"/>
          <w:i w:val="false"/>
          <w:color w:val="000000"/>
          <w:sz w:val="28"/>
        </w:rPr>
        <w:t>Требования к предметным результатам освоения курса географии на базовом уровне должны отражать:</w:t>
      </w:r>
    </w:p>
    <w:p>
      <w:pPr>
        <w:spacing w:before="0" w:after="0" w:line="264"/>
        <w:ind w:firstLine="600"/>
        <w:jc w:val="both"/>
      </w:pPr>
      <w:r>
        <w:rPr>
          <w:rFonts w:ascii="Times New Roman" w:hAnsi="Times New Roman"/>
          <w:b/>
          <w:i w:val="false"/>
          <w:color w:val="000000"/>
          <w:sz w:val="28"/>
        </w:rPr>
        <w:t>10 КЛАСС</w:t>
      </w:r>
    </w:p>
    <w:p>
      <w:pPr>
        <w:spacing w:before="0" w:after="0" w:line="264"/>
        <w:ind w:firstLine="600"/>
        <w:jc w:val="both"/>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pPr>
        <w:spacing w:before="0" w:after="0" w:line="264"/>
        <w:ind w:firstLine="600"/>
        <w:jc w:val="both"/>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pPr>
        <w:spacing w:before="0" w:after="0" w:line="264"/>
        <w:ind w:firstLine="600"/>
        <w:jc w:val="both"/>
      </w:pPr>
      <w:r>
        <w:rPr>
          <w:rFonts w:ascii="Times New Roman" w:hAnsi="Times New Roman"/>
          <w:b w:val="false"/>
          <w:i w:val="false"/>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pPr>
        <w:spacing w:before="0" w:after="0" w:line="264"/>
        <w:ind w:firstLine="600"/>
        <w:jc w:val="both"/>
      </w:pPr>
      <w:r>
        <w:rPr>
          <w:rFonts w:ascii="Times New Roman" w:hAnsi="Times New Roman"/>
          <w:b w:val="false"/>
          <w:i w:val="false"/>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pPr>
        <w:spacing w:before="0" w:after="0" w:line="264"/>
        <w:ind w:firstLine="600"/>
        <w:jc w:val="both"/>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pPr>
        <w:spacing w:before="0" w:after="0" w:line="264"/>
        <w:ind w:firstLine="600"/>
        <w:jc w:val="both"/>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pPr>
        <w:spacing w:before="0" w:after="0" w:line="264"/>
        <w:ind w:firstLine="600"/>
        <w:jc w:val="both"/>
      </w:pPr>
      <w:r>
        <w:rPr>
          <w:rFonts w:ascii="Times New Roman" w:hAnsi="Times New Roman"/>
          <w:b w:val="false"/>
          <w:i w:val="false"/>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pPr>
        <w:spacing w:before="0" w:after="0" w:line="264"/>
        <w:ind w:firstLine="600"/>
        <w:jc w:val="both"/>
      </w:pPr>
      <w:r>
        <w:rPr>
          <w:rFonts w:ascii="Times New Roman" w:hAnsi="Times New Roman"/>
          <w:b w:val="false"/>
          <w:i w:val="false"/>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pPr>
        <w:spacing w:before="0" w:after="0" w:line="264"/>
        <w:ind w:firstLine="600"/>
        <w:jc w:val="both"/>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spacing w:before="0" w:after="0" w:line="264"/>
        <w:ind w:firstLine="600"/>
        <w:jc w:val="both"/>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pPr>
        <w:spacing w:before="0" w:after="0" w:line="264"/>
        <w:ind w:firstLine="600"/>
        <w:jc w:val="both"/>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ind w:firstLine="600"/>
        <w:jc w:val="both"/>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pPr>
        <w:spacing w:before="0" w:after="0" w:line="264"/>
        <w:ind w:firstLine="600"/>
        <w:jc w:val="both"/>
      </w:pPr>
      <w:r>
        <w:rPr>
          <w:rFonts w:ascii="Times New Roman" w:hAnsi="Times New Roman"/>
          <w:b w:val="false"/>
          <w:i w:val="false"/>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pPr>
        <w:spacing w:before="0" w:after="0" w:line="264"/>
        <w:ind w:firstLine="600"/>
        <w:jc w:val="both"/>
      </w:pPr>
      <w:r>
        <w:rPr>
          <w:rFonts w:ascii="Times New Roman" w:hAnsi="Times New Roman"/>
          <w:b w:val="false"/>
          <w:i w:val="false"/>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самостоятельно находить, отбирать и применять различные методы познания для решения практико-ориентированных задач;</w:t>
      </w:r>
    </w:p>
    <w:p>
      <w:pPr>
        <w:spacing w:before="0" w:after="0" w:line="264"/>
        <w:ind w:firstLine="600"/>
        <w:jc w:val="both"/>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pPr>
        <w:spacing w:before="0" w:after="0" w:line="264"/>
        <w:ind w:firstLine="600"/>
        <w:jc w:val="both"/>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pPr>
        <w:spacing w:before="0" w:after="0" w:line="264"/>
        <w:ind w:firstLine="600"/>
        <w:jc w:val="both"/>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spacing w:before="0" w:after="0" w:line="264"/>
        <w:ind w:firstLine="600"/>
        <w:jc w:val="both"/>
      </w:pPr>
      <w:r>
        <w:rPr>
          <w:rFonts w:ascii="Times New Roman" w:hAnsi="Times New Roman"/>
          <w:b w:val="false"/>
          <w:i w:val="false"/>
          <w:color w:val="000000"/>
          <w:sz w:val="28"/>
        </w:rPr>
        <w:t xml:space="preserve"> критически оценивать и интерпретировать информацию, получаемую из различных источников; </w:t>
      </w:r>
    </w:p>
    <w:p>
      <w:pPr>
        <w:spacing w:before="0" w:after="0" w:line="264"/>
        <w:ind w:firstLine="600"/>
        <w:jc w:val="both"/>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pPr>
        <w:spacing w:before="0" w:after="0" w:line="264"/>
        <w:ind w:firstLine="600"/>
        <w:jc w:val="both"/>
      </w:pPr>
      <w:r>
        <w:rPr>
          <w:rFonts w:ascii="Times New Roman" w:hAnsi="Times New Roman"/>
          <w:b w:val="false"/>
          <w:i w:val="false"/>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 xml:space="preserve">9) сформированность умений применять географические знания для оценки разнообразных явлений и процессов: </w:t>
      </w:r>
    </w:p>
    <w:p>
      <w:pPr>
        <w:spacing w:before="0" w:after="0" w:line="264"/>
        <w:ind w:firstLine="600"/>
        <w:jc w:val="both"/>
      </w:pPr>
      <w:r>
        <w:rPr>
          <w:rFonts w:ascii="Times New Roman" w:hAnsi="Times New Roman"/>
          <w:b w:val="false"/>
          <w:i w:val="false"/>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pPr>
        <w:spacing w:before="0" w:after="0" w:line="264"/>
        <w:ind w:firstLine="600"/>
        <w:jc w:val="both"/>
      </w:pPr>
      <w:r>
        <w:rPr>
          <w:rFonts w:ascii="Times New Roman" w:hAnsi="Times New Roman"/>
          <w:b w:val="false"/>
          <w:i w:val="false"/>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pPr>
        <w:spacing w:before="0" w:after="0" w:line="264"/>
        <w:ind w:firstLine="600"/>
        <w:jc w:val="both"/>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pPr>
        <w:spacing w:before="0" w:after="0" w:line="264"/>
        <w:ind w:firstLine="60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pPr>
        <w:spacing w:before="0" w:after="0" w:line="264"/>
        <w:ind w:firstLine="600"/>
        <w:jc w:val="both"/>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pPr>
        <w:spacing w:before="0" w:after="0" w:line="264"/>
        <w:ind w:firstLine="600"/>
        <w:jc w:val="both"/>
      </w:pPr>
      <w:r>
        <w:rPr>
          <w:rFonts w:ascii="Times New Roman" w:hAnsi="Times New Roman"/>
          <w:b w:val="false"/>
          <w:i w:val="false"/>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pPr>
        <w:spacing w:before="0" w:after="0" w:line="264"/>
        <w:ind w:firstLine="600"/>
        <w:jc w:val="both"/>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pPr>
        <w:spacing w:before="0" w:after="0" w:line="264"/>
        <w:ind w:firstLine="600"/>
        <w:jc w:val="both"/>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pPr>
        <w:spacing w:before="0" w:after="0" w:line="264"/>
        <w:ind w:firstLine="600"/>
        <w:jc w:val="both"/>
      </w:pPr>
      <w:r>
        <w:rPr>
          <w:rFonts w:ascii="Times New Roman" w:hAnsi="Times New Roman"/>
          <w:b w:val="false"/>
          <w:i w:val="false"/>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pPr>
        <w:spacing w:before="0" w:after="0" w:line="264"/>
        <w:ind w:firstLine="600"/>
        <w:jc w:val="both"/>
      </w:pPr>
      <w:r>
        <w:rPr>
          <w:rFonts w:ascii="Times New Roman" w:hAnsi="Times New Roman"/>
          <w:b w:val="false"/>
          <w:i w:val="false"/>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spacing w:before="0" w:after="0" w:line="264"/>
        <w:ind w:firstLine="600"/>
        <w:jc w:val="both"/>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pPr>
        <w:spacing w:before="0" w:after="0" w:line="264"/>
        <w:ind w:firstLine="600"/>
        <w:jc w:val="both"/>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ind w:firstLine="600"/>
        <w:jc w:val="both"/>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pPr>
        <w:spacing w:before="0" w:after="0" w:line="264"/>
        <w:ind w:firstLine="600"/>
        <w:jc w:val="both"/>
      </w:pPr>
      <w:r>
        <w:rPr>
          <w:rFonts w:ascii="Times New Roman" w:hAnsi="Times New Roman"/>
          <w:b w:val="false"/>
          <w:i w:val="false"/>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pPr>
        <w:spacing w:before="0" w:after="0" w:line="264"/>
        <w:ind w:firstLine="600"/>
        <w:jc w:val="both"/>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pPr>
        <w:spacing w:before="0" w:after="0" w:line="264"/>
        <w:ind w:firstLine="600"/>
        <w:jc w:val="both"/>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pPr>
        <w:spacing w:before="0" w:after="0" w:line="264"/>
        <w:ind w:firstLine="600"/>
        <w:jc w:val="both"/>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spacing w:before="0" w:after="0" w:line="264"/>
        <w:ind w:firstLine="600"/>
        <w:jc w:val="both"/>
      </w:pP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spacing w:before="0" w:after="0" w:line="264"/>
        <w:ind w:firstLine="600"/>
        <w:jc w:val="both"/>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pPr>
        <w:spacing w:before="0" w:after="0" w:line="264"/>
        <w:ind w:firstLine="600"/>
        <w:jc w:val="both"/>
      </w:pPr>
      <w:r>
        <w:rPr>
          <w:rFonts w:ascii="Times New Roman" w:hAnsi="Times New Roman"/>
          <w:b w:val="false"/>
          <w:i w:val="false"/>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pPr>
        <w:spacing w:before="0" w:after="0" w:line="264"/>
        <w:ind w:firstLine="600"/>
        <w:jc w:val="both"/>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pPr>
        <w:spacing w:before="0" w:after="0" w:line="264"/>
        <w:ind w:firstLine="600"/>
        <w:jc w:val="both"/>
      </w:pPr>
      <w:r>
        <w:rPr>
          <w:rFonts w:ascii="Times New Roman" w:hAnsi="Times New Roman"/>
          <w:b w:val="false"/>
          <w:i w:val="false"/>
          <w:color w:val="000000"/>
          <w:sz w:val="28"/>
        </w:rPr>
        <w:t>приводить примеры взаимосвязи глобальных проблем; возможных путей решения глобальных проблем.</w:t>
      </w:r>
    </w:p>
    <w:bookmarkStart w:name="block-6671464" w:id="10"/>
    <w:p>
      <w:pPr>
        <w:sectPr>
          <w:pgSz w:w="11906" w:h="16383" w:orient="portrait"/>
        </w:sectPr>
      </w:pPr>
    </w:p>
    <w:bookmarkEnd w:id="10"/>
    <w:bookmarkEnd w:id="9"/>
    <w:bookmarkStart w:name="block-6671467" w:id="11"/>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01"/>
        <w:gridCol w:w="2560"/>
        <w:gridCol w:w="1183"/>
        <w:gridCol w:w="2181"/>
        <w:gridCol w:w="2323"/>
        <w:gridCol w:w="4746"/>
      </w:tblGrid>
      <w:tr>
        <w:trPr>
          <w:trHeight w:val="300" w:hRule="atLeast"/>
          <w:trHeight w:val="144" w:hRule="atLeast"/>
        </w:trPr>
        <w:tc>
          <w:tcPr>
            <w:tcW w:w="4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3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ГЕОГРАФИЯ КАК НАУКА</w:t>
            </w:r>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Традиционные и новые методы в географии. Географические прогнозы</w:t>
            </w:r>
          </w:p>
        </w:tc>
        <w:tc>
          <w:tcPr>
            <w:tcW w:w="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33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культура</w:t>
            </w:r>
          </w:p>
        </w:tc>
        <w:tc>
          <w:tcPr>
            <w:tcW w:w="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33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3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Раздел. </w:t>
            </w:r>
            <w:r>
              <w:rPr>
                <w:rFonts w:ascii="Times New Roman" w:hAnsi="Times New Roman"/>
                <w:b/>
                <w:i w:val="false"/>
                <w:color w:val="000000"/>
                <w:sz w:val="24"/>
              </w:rPr>
              <w:t>ПРИРОДОПОЛЬЗОВАНИЕ И ГЕОЭКОЛОГИЯ</w:t>
            </w: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среда</w:t>
            </w:r>
          </w:p>
        </w:tc>
        <w:tc>
          <w:tcPr>
            <w:tcW w:w="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33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и антропогенный ландшафты</w:t>
            </w:r>
          </w:p>
        </w:tc>
        <w:tc>
          <w:tcPr>
            <w:tcW w:w="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3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ландшафтов с использованием источников географической информации.</w:t>
            </w: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взаимодействия человека и природы</w:t>
            </w:r>
          </w:p>
        </w:tc>
        <w:tc>
          <w:tcPr>
            <w:tcW w:w="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3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tc>
      </w:tr>
      <w:tr>
        <w:trPr>
          <w:trHeight w:val="27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и их виды</w:t>
            </w:r>
          </w:p>
        </w:tc>
        <w:tc>
          <w:tcPr>
            <w:tcW w:w="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Оценка природно-ресурсного капитала одной из стран (по выбору) по источникам географической информации.</w:t>
            </w:r>
          </w:p>
          <w:p>
            <w:pPr>
              <w:numPr>
                <w:ilvl w:val="0"/>
                <w:numId w:val="18"/>
              </w:numPr>
              <w:spacing w:before="0" w:after="0"/>
              <w:jc w:val="left"/>
            </w:pPr>
            <w:r>
              <w:rPr>
                <w:rFonts w:ascii="Times New Roman" w:hAnsi="Times New Roman"/>
                <w:b w:val="false"/>
                <w:i w:val="false"/>
                <w:color w:val="000000"/>
                <w:sz w:val="24"/>
              </w:rPr>
              <w:t>Определение ресурсообеспеченности стран отдельными видами природных ресурсов.</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3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42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ПОЛИТИЧЕСКАЯ КАРТА</w:t>
            </w:r>
          </w:p>
        </w:tc>
      </w:tr>
      <w:tr>
        <w:trPr>
          <w:trHeight w:val="27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география и геополитика</w:t>
            </w:r>
          </w:p>
        </w:tc>
        <w:tc>
          <w:tcPr>
            <w:tcW w:w="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33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Классификации и типология стран мира</w:t>
            </w:r>
          </w:p>
        </w:tc>
        <w:tc>
          <w:tcPr>
            <w:tcW w:w="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33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стран: критерии их выделения. Формы правления государства и государственного устройства.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3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Раздел. </w:t>
            </w:r>
            <w:r>
              <w:rPr>
                <w:rFonts w:ascii="Times New Roman" w:hAnsi="Times New Roman"/>
                <w:b/>
                <w:i w:val="false"/>
                <w:color w:val="000000"/>
                <w:sz w:val="24"/>
              </w:rPr>
              <w:t>НАСЕЛЕНИЕ МИРА</w:t>
            </w:r>
          </w:p>
        </w:tc>
      </w:tr>
      <w:tr>
        <w:trPr>
          <w:trHeight w:val="378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и воспроизводство населения</w:t>
            </w:r>
          </w:p>
        </w:tc>
        <w:tc>
          <w:tcPr>
            <w:tcW w:w="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22" w:type="dxa"/>
            <w:tcBorders/>
            <w:tcMar>
              <w:top w:w="50" w:type="dxa"/>
              <w:left w:w="100" w:type="dxa"/>
            </w:tcMar>
            <w:vAlign w:val="center"/>
          </w:tcPr>
          <w:p>
            <w:pPr>
              <w:numPr>
                <w:ilvl w:val="0"/>
                <w:numId w:val="19"/>
              </w:numPr>
              <w:spacing w:before="0" w:after="0"/>
              <w:jc w:val="left"/>
            </w:pPr>
            <w:r>
              <w:rPr>
                <w:rFonts w:ascii="Times New Roman" w:hAnsi="Times New Roman"/>
                <w:b w:val="false"/>
                <w:i w:val="false"/>
                <w:color w:val="000000"/>
                <w:sz w:val="24"/>
              </w:rPr>
              <w:t>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pPr>
              <w:numPr>
                <w:ilvl w:val="0"/>
                <w:numId w:val="19"/>
              </w:numPr>
              <w:spacing w:before="0" w:after="0"/>
              <w:jc w:val="left"/>
            </w:pPr>
            <w:r>
              <w:rPr>
                <w:rFonts w:ascii="Times New Roman" w:hAnsi="Times New Roman"/>
                <w:b w:val="false"/>
                <w:i w:val="false"/>
                <w:color w:val="000000"/>
                <w:sz w:val="24"/>
              </w:rPr>
              <w:t>Объяснение особенности демографической политики в странах с различным типом воспроизводства населения.</w:t>
            </w:r>
          </w:p>
        </w:tc>
      </w:tr>
      <w:tr>
        <w:trPr>
          <w:trHeight w:val="432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структура населения</w:t>
            </w:r>
          </w:p>
        </w:tc>
        <w:tc>
          <w:tcPr>
            <w:tcW w:w="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22" w:type="dxa"/>
            <w:tcBorders/>
            <w:tcMar>
              <w:top w:w="50" w:type="dxa"/>
              <w:left w:w="100" w:type="dxa"/>
            </w:tcMar>
            <w:vAlign w:val="center"/>
          </w:tcPr>
          <w:p>
            <w:pPr>
              <w:numPr>
                <w:ilvl w:val="0"/>
                <w:numId w:val="20"/>
              </w:numPr>
              <w:spacing w:before="0" w:after="0"/>
              <w:jc w:val="left"/>
            </w:pPr>
            <w:r>
              <w:rPr>
                <w:rFonts w:ascii="Times New Roman" w:hAnsi="Times New Roman"/>
                <w:b w:val="false"/>
                <w:i w:val="false"/>
                <w:color w:val="000000"/>
                <w:sz w:val="24"/>
              </w:rPr>
              <w:t>Сравнение половой и возрастной структуры в странах различных типов воспроизводства населения на основе анализа половозрастных пирамид.</w:t>
            </w:r>
          </w:p>
          <w:p>
            <w:pPr>
              <w:numPr>
                <w:ilvl w:val="0"/>
                <w:numId w:val="20"/>
              </w:numPr>
              <w:spacing w:before="0" w:after="0"/>
              <w:jc w:val="left"/>
            </w:pPr>
            <w:r>
              <w:rPr>
                <w:rFonts w:ascii="Times New Roman" w:hAnsi="Times New Roman"/>
                <w:b w:val="false"/>
                <w:i w:val="false"/>
                <w:color w:val="000000"/>
                <w:sz w:val="24"/>
              </w:rPr>
              <w:t>Прогнозирование изменений возрастной структуры отдельных стран на основе анализа различных источников географической информации.</w:t>
            </w:r>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населения</w:t>
            </w:r>
          </w:p>
        </w:tc>
        <w:tc>
          <w:tcPr>
            <w:tcW w:w="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3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объяснение различий в соотношении городского и сельского населения разных регионов мира на основе анализа статистических данных.</w:t>
            </w:r>
          </w:p>
        </w:tc>
      </w:tr>
      <w:tr>
        <w:trPr>
          <w:trHeight w:val="17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Качество жизни населения</w:t>
            </w:r>
          </w:p>
        </w:tc>
        <w:tc>
          <w:tcPr>
            <w:tcW w:w="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3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3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МИРОВОЕ ХОЗЯЙСТВО</w:t>
            </w: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структура мирового хозяйства. Международное географическое разделение труда</w:t>
            </w:r>
          </w:p>
        </w:tc>
        <w:tc>
          <w:tcPr>
            <w:tcW w:w="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3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Представление в виде диаграмм данных о динамике изменения объёмов и структуры производства электроэнергии в мире.</w:t>
            </w:r>
          </w:p>
        </w:tc>
      </w:tr>
      <w:tr>
        <w:trPr>
          <w:trHeight w:val="324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Международная экономическая интеграция и глобализация мировой экономики</w:t>
            </w:r>
          </w:p>
        </w:tc>
        <w:tc>
          <w:tcPr>
            <w:tcW w:w="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33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w:t>
            </w:r>
          </w:p>
        </w:tc>
      </w:tr>
      <w:tr>
        <w:trPr>
          <w:trHeight w:val="27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главных отраслей мирового хозяйства. Промышленность мира. Сельское хозяйство. Сфера услуг. Мировой транспорт</w:t>
            </w:r>
          </w:p>
        </w:tc>
        <w:tc>
          <w:tcPr>
            <w:tcW w:w="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3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3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3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33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структуры экономики аграрных, индустриальных и постиндустриальных стран.</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332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33"/>
        <w:gridCol w:w="3040"/>
        <w:gridCol w:w="1244"/>
        <w:gridCol w:w="2251"/>
        <w:gridCol w:w="2387"/>
        <w:gridCol w:w="4039"/>
      </w:tblGrid>
      <w:tr>
        <w:trPr>
          <w:trHeight w:val="300" w:hRule="atLeast"/>
          <w:trHeight w:val="144" w:hRule="atLeast"/>
        </w:trPr>
        <w:tc>
          <w:tcPr>
            <w:tcW w:w="4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2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РЕГИОНЫ И СТРАНЫ</w:t>
            </w:r>
          </w:p>
        </w:tc>
      </w:tr>
      <w:tr>
        <w:trPr>
          <w:trHeight w:val="306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Регионы мира. Зарубежная Европа</w:t>
            </w:r>
          </w:p>
        </w:tc>
        <w:tc>
          <w:tcPr>
            <w:tcW w:w="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Азия</w:t>
            </w:r>
          </w:p>
        </w:tc>
        <w:tc>
          <w:tcPr>
            <w:tcW w:w="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Америка</w:t>
            </w:r>
          </w:p>
        </w:tc>
        <w:tc>
          <w:tcPr>
            <w:tcW w:w="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Объяснение особенностей территориальной структуры хозяйства Канады и Бразилии на основе анализа географических карт.</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w:t>
            </w:r>
          </w:p>
        </w:tc>
        <w:tc>
          <w:tcPr>
            <w:tcW w:w="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 основе анализа статистических данных роли сельского хозяйства в экономике Алжира и Эфиопии.</w:t>
            </w:r>
          </w:p>
        </w:tc>
      </w:tr>
      <w:tr>
        <w:trPr>
          <w:trHeight w:val="271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w:t>
            </w:r>
          </w:p>
        </w:tc>
        <w:tc>
          <w:tcPr>
            <w:tcW w:w="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70" w:type="dxa"/>
            <w:tcBorders/>
            <w:tcMar>
              <w:top w:w="50" w:type="dxa"/>
              <w:left w:w="100" w:type="dxa"/>
            </w:tcMar>
            <w:vAlign w:val="center"/>
          </w:tcPr>
          <w:p>
            <w:pPr>
              <w:spacing w:before="0" w:after="0" w:line="276"/>
              <w:ind w:left="135"/>
              <w:jc w:val="center"/>
            </w:pPr>
          </w:p>
        </w:tc>
        <w:tc>
          <w:tcPr>
            <w:tcW w:w="28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w:t>
            </w: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геополитической, геоэкономической и геодемографической карте мира</w:t>
            </w:r>
          </w:p>
        </w:tc>
        <w:tc>
          <w:tcPr>
            <w:tcW w:w="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8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Изменение направления международных экономических связей России в новых экономических условиях.</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3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ГЛОБАЛЬНЫЕ ПРОБЛЕМЫ ЧЕЛОВЕЧЕСТВА</w:t>
            </w: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человечества</w:t>
            </w:r>
          </w:p>
        </w:tc>
        <w:tc>
          <w:tcPr>
            <w:tcW w:w="8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82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3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3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2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827" w:type="dxa"/>
            <w:tcBorders/>
            <w:tcMar>
              <w:top w:w="50" w:type="dxa"/>
              <w:left w:w="100" w:type="dxa"/>
            </w:tcMar>
            <w:vAlign w:val="center"/>
          </w:tcPr>
          <w:p>
            <w:pPr>
              <w:jc w:val="left"/>
            </w:pPr>
          </w:p>
        </w:tc>
      </w:tr>
    </w:tbl>
    <w:p>
      <w:pPr>
        <w:sectPr>
          <w:pgSz w:w="16383" w:h="11906" w:orient="landscape"/>
        </w:sectPr>
      </w:pPr>
    </w:p>
    <w:bookmarkStart w:name="block-6671467" w:id="12"/>
    <w:p>
      <w:pPr>
        <w:sectPr>
          <w:pgSz w:w="16383" w:h="11906" w:orient="landscape"/>
        </w:sectPr>
      </w:pPr>
    </w:p>
    <w:bookmarkEnd w:id="12"/>
    <w:bookmarkEnd w:id="11"/>
    <w:bookmarkStart w:name="block-6671465" w:id="13"/>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454"/>
        <w:gridCol w:w="3600"/>
        <w:gridCol w:w="1040"/>
        <w:gridCol w:w="2013"/>
        <w:gridCol w:w="2167"/>
        <w:gridCol w:w="1667"/>
        <w:gridCol w:w="2653"/>
      </w:tblGrid>
      <w:tr>
        <w:trPr>
          <w:trHeight w:val="300" w:hRule="atLeast"/>
          <w:trHeight w:val="144" w:hRule="atLeast"/>
        </w:trPr>
        <w:tc>
          <w:tcPr>
            <w:tcW w:w="31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15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Традиционные и новые методы исследований в географических науках, их использование. Источники географической информации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02.09.2023 </w:t>
            </w:r>
          </w:p>
        </w:tc>
        <w:tc>
          <w:tcPr>
            <w:tcW w:w="1857"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географической культуры. Их значимость для представителей разных профессий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09.09.2023 </w:t>
            </w:r>
          </w:p>
        </w:tc>
        <w:tc>
          <w:tcPr>
            <w:tcW w:w="1857"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среда как геосистема. Географическая и окружающая среда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16.09.2023 </w:t>
            </w:r>
          </w:p>
        </w:tc>
        <w:tc>
          <w:tcPr>
            <w:tcW w:w="1857" w:type="dxa"/>
            <w:tcBorders/>
            <w:tcMar>
              <w:top w:w="50" w:type="dxa"/>
              <w:left w:w="100" w:type="dxa"/>
            </w:tcMar>
            <w:vAlign w:val="center"/>
          </w:tcPr>
          <w:p>
            <w:pPr>
              <w:spacing w:before="0" w:after="0"/>
              <w:ind w:left="135"/>
              <w:jc w:val="left"/>
            </w:pPr>
          </w:p>
        </w:tc>
      </w:tr>
      <w:tr>
        <w:trPr>
          <w:trHeight w:val="27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23.09.2023 </w:t>
            </w:r>
          </w:p>
        </w:tc>
        <w:tc>
          <w:tcPr>
            <w:tcW w:w="1857"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Опасные природные явления, климатические изменения, их последствия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30.09.2023 </w:t>
            </w:r>
          </w:p>
        </w:tc>
        <w:tc>
          <w:tcPr>
            <w:tcW w:w="1857" w:type="dxa"/>
            <w:tcBorders/>
            <w:tcMar>
              <w:top w:w="50" w:type="dxa"/>
              <w:left w:w="100" w:type="dxa"/>
            </w:tcMar>
            <w:vAlign w:val="center"/>
          </w:tcPr>
          <w:p>
            <w:pPr>
              <w:spacing w:before="0" w:after="0"/>
              <w:ind w:left="135"/>
              <w:jc w:val="left"/>
            </w:pPr>
          </w:p>
        </w:tc>
      </w:tr>
      <w:tr>
        <w:trPr>
          <w:trHeight w:val="459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07.10.2023 </w:t>
            </w:r>
          </w:p>
        </w:tc>
        <w:tc>
          <w:tcPr>
            <w:tcW w:w="1857" w:type="dxa"/>
            <w:tcBorders/>
            <w:tcMar>
              <w:top w:w="50" w:type="dxa"/>
              <w:left w:w="100" w:type="dxa"/>
            </w:tcMar>
            <w:vAlign w:val="center"/>
          </w:tcPr>
          <w:p>
            <w:pPr>
              <w:spacing w:before="0" w:after="0"/>
              <w:ind w:left="135"/>
              <w:jc w:val="left"/>
            </w:pPr>
          </w:p>
        </w:tc>
      </w:tr>
      <w:tr>
        <w:trPr>
          <w:trHeight w:val="342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14.10.2023 </w:t>
            </w:r>
          </w:p>
        </w:tc>
        <w:tc>
          <w:tcPr>
            <w:tcW w:w="1857" w:type="dxa"/>
            <w:tcBorders/>
            <w:tcMar>
              <w:top w:w="50" w:type="dxa"/>
              <w:left w:w="100" w:type="dxa"/>
            </w:tcMar>
            <w:vAlign w:val="center"/>
          </w:tcPr>
          <w:p>
            <w:pPr>
              <w:spacing w:before="0" w:after="0"/>
              <w:ind w:left="135"/>
              <w:jc w:val="left"/>
            </w:pPr>
          </w:p>
        </w:tc>
      </w:tr>
      <w:tr>
        <w:trPr>
          <w:trHeight w:val="217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21.10.2023 </w:t>
            </w:r>
          </w:p>
        </w:tc>
        <w:tc>
          <w:tcPr>
            <w:tcW w:w="1857"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Разделам "География как наука. Природопользование и геоэкология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28.10.2023 </w:t>
            </w:r>
          </w:p>
        </w:tc>
        <w:tc>
          <w:tcPr>
            <w:tcW w:w="1857" w:type="dxa"/>
            <w:tcBorders/>
            <w:tcMar>
              <w:top w:w="50" w:type="dxa"/>
              <w:left w:w="100" w:type="dxa"/>
            </w:tcMar>
            <w:vAlign w:val="center"/>
          </w:tcPr>
          <w:p>
            <w:pPr>
              <w:spacing w:before="0" w:after="0"/>
              <w:ind w:left="135"/>
              <w:jc w:val="left"/>
            </w:pPr>
          </w:p>
        </w:tc>
      </w:tr>
      <w:tr>
        <w:trPr>
          <w:trHeight w:val="27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11.11.2023 </w:t>
            </w:r>
          </w:p>
        </w:tc>
        <w:tc>
          <w:tcPr>
            <w:tcW w:w="1857" w:type="dxa"/>
            <w:tcBorders/>
            <w:tcMar>
              <w:top w:w="50" w:type="dxa"/>
              <w:left w:w="100" w:type="dxa"/>
            </w:tcMar>
            <w:vAlign w:val="center"/>
          </w:tcPr>
          <w:p>
            <w:pPr>
              <w:spacing w:before="0" w:after="0"/>
              <w:ind w:left="135"/>
              <w:jc w:val="left"/>
            </w:pP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стран: критерии их выделения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18.11.2023 </w:t>
            </w:r>
          </w:p>
        </w:tc>
        <w:tc>
          <w:tcPr>
            <w:tcW w:w="1857"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правления и государственного устройства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25.11.2023 </w:t>
            </w:r>
          </w:p>
        </w:tc>
        <w:tc>
          <w:tcPr>
            <w:tcW w:w="1857" w:type="dxa"/>
            <w:tcBorders/>
            <w:tcMar>
              <w:top w:w="50" w:type="dxa"/>
              <w:left w:w="100" w:type="dxa"/>
            </w:tcMar>
            <w:vAlign w:val="center"/>
          </w:tcPr>
          <w:p>
            <w:pPr>
              <w:spacing w:before="0" w:after="0"/>
              <w:ind w:left="135"/>
              <w:jc w:val="left"/>
            </w:pPr>
          </w:p>
        </w:tc>
      </w:tr>
      <w:tr>
        <w:trPr>
          <w:trHeight w:val="244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02.12.2023 </w:t>
            </w:r>
          </w:p>
        </w:tc>
        <w:tc>
          <w:tcPr>
            <w:tcW w:w="1857" w:type="dxa"/>
            <w:tcBorders/>
            <w:tcMar>
              <w:top w:w="50" w:type="dxa"/>
              <w:left w:w="100" w:type="dxa"/>
            </w:tcMar>
            <w:vAlign w:val="center"/>
          </w:tcPr>
          <w:p>
            <w:pPr>
              <w:spacing w:before="0" w:after="0"/>
              <w:ind w:left="135"/>
              <w:jc w:val="left"/>
            </w:pPr>
          </w:p>
        </w:tc>
      </w:tr>
      <w:tr>
        <w:trPr>
          <w:trHeight w:val="345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09.12.2023 </w:t>
            </w:r>
          </w:p>
        </w:tc>
        <w:tc>
          <w:tcPr>
            <w:tcW w:w="1857" w:type="dxa"/>
            <w:tcBorders/>
            <w:tcMar>
              <w:top w:w="50" w:type="dxa"/>
              <w:left w:w="100" w:type="dxa"/>
            </w:tcMar>
            <w:vAlign w:val="center"/>
          </w:tcPr>
          <w:p>
            <w:pPr>
              <w:spacing w:before="0" w:after="0"/>
              <w:ind w:left="135"/>
              <w:jc w:val="left"/>
            </w:pPr>
          </w:p>
        </w:tc>
      </w:tr>
      <w:tr>
        <w:trPr>
          <w:trHeight w:val="27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16.12.2023 </w:t>
            </w:r>
          </w:p>
        </w:tc>
        <w:tc>
          <w:tcPr>
            <w:tcW w:w="1857" w:type="dxa"/>
            <w:tcBorders/>
            <w:tcMar>
              <w:top w:w="50" w:type="dxa"/>
              <w:left w:w="100" w:type="dxa"/>
            </w:tcMar>
            <w:vAlign w:val="center"/>
          </w:tcPr>
          <w:p>
            <w:pPr>
              <w:spacing w:before="0" w:after="0"/>
              <w:ind w:left="135"/>
              <w:jc w:val="left"/>
            </w:pPr>
          </w:p>
        </w:tc>
      </w:tr>
      <w:tr>
        <w:trPr>
          <w:trHeight w:val="405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23.12.2023 </w:t>
            </w:r>
          </w:p>
        </w:tc>
        <w:tc>
          <w:tcPr>
            <w:tcW w:w="1857" w:type="dxa"/>
            <w:tcBorders/>
            <w:tcMar>
              <w:top w:w="50" w:type="dxa"/>
              <w:left w:w="100" w:type="dxa"/>
            </w:tcMar>
            <w:vAlign w:val="center"/>
          </w:tcPr>
          <w:p>
            <w:pPr>
              <w:spacing w:before="0" w:after="0"/>
              <w:ind w:left="135"/>
              <w:jc w:val="left"/>
            </w:pPr>
          </w:p>
        </w:tc>
      </w:tr>
      <w:tr>
        <w:trPr>
          <w:trHeight w:val="27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13.01.2024 </w:t>
            </w:r>
          </w:p>
        </w:tc>
        <w:tc>
          <w:tcPr>
            <w:tcW w:w="1857" w:type="dxa"/>
            <w:tcBorders/>
            <w:tcMar>
              <w:top w:w="50" w:type="dxa"/>
              <w:left w:w="100" w:type="dxa"/>
            </w:tcMar>
            <w:vAlign w:val="center"/>
          </w:tcPr>
          <w:p>
            <w:pPr>
              <w:spacing w:before="0" w:after="0"/>
              <w:ind w:left="135"/>
              <w:jc w:val="left"/>
            </w:pPr>
          </w:p>
        </w:tc>
      </w:tr>
      <w:tr>
        <w:trPr>
          <w:trHeight w:val="351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20.01.2024 </w:t>
            </w:r>
          </w:p>
        </w:tc>
        <w:tc>
          <w:tcPr>
            <w:tcW w:w="1857" w:type="dxa"/>
            <w:tcBorders/>
            <w:tcMar>
              <w:top w:w="50" w:type="dxa"/>
              <w:left w:w="100" w:type="dxa"/>
            </w:tcMar>
            <w:vAlign w:val="center"/>
          </w:tcPr>
          <w:p>
            <w:pPr>
              <w:spacing w:before="0" w:after="0"/>
              <w:ind w:left="135"/>
              <w:jc w:val="left"/>
            </w:pPr>
          </w:p>
        </w:tc>
      </w:tr>
      <w:tr>
        <w:trPr>
          <w:trHeight w:val="330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27.01.2024 </w:t>
            </w:r>
          </w:p>
        </w:tc>
        <w:tc>
          <w:tcPr>
            <w:tcW w:w="1857"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Мировое хозяйство.Отраслевая, территориальная и функциональная структура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03.02.2024 </w:t>
            </w:r>
          </w:p>
        </w:tc>
        <w:tc>
          <w:tcPr>
            <w:tcW w:w="1857" w:type="dxa"/>
            <w:tcBorders/>
            <w:tcMar>
              <w:top w:w="50" w:type="dxa"/>
              <w:left w:w="100" w:type="dxa"/>
            </w:tcMar>
            <w:vAlign w:val="center"/>
          </w:tcPr>
          <w:p>
            <w:pPr>
              <w:spacing w:before="0" w:after="0"/>
              <w:ind w:left="135"/>
              <w:jc w:val="left"/>
            </w:pPr>
          </w:p>
        </w:tc>
      </w:tr>
      <w:tr>
        <w:trPr>
          <w:trHeight w:val="378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10.02.2024 </w:t>
            </w:r>
          </w:p>
        </w:tc>
        <w:tc>
          <w:tcPr>
            <w:tcW w:w="1857"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МЭИ. Крупнейшие международные отраслевые и региональные экономические союзы. Роль ТНК в современной мировой экономике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17.02.2024 </w:t>
            </w:r>
          </w:p>
        </w:tc>
        <w:tc>
          <w:tcPr>
            <w:tcW w:w="1857" w:type="dxa"/>
            <w:tcBorders/>
            <w:tcMar>
              <w:top w:w="50" w:type="dxa"/>
              <w:left w:w="100" w:type="dxa"/>
            </w:tcMar>
            <w:vAlign w:val="center"/>
          </w:tcPr>
          <w:p>
            <w:pPr>
              <w:spacing w:before="0" w:after="0"/>
              <w:ind w:left="135"/>
              <w:jc w:val="left"/>
            </w:pPr>
          </w:p>
        </w:tc>
      </w:tr>
      <w:tr>
        <w:trPr>
          <w:trHeight w:val="217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24.02.2024 </w:t>
            </w:r>
          </w:p>
        </w:tc>
        <w:tc>
          <w:tcPr>
            <w:tcW w:w="1857"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мира: основные этапы развития, «энергопереход». География отраслей топливной промышленности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02.03.2024 </w:t>
            </w:r>
          </w:p>
        </w:tc>
        <w:tc>
          <w:tcPr>
            <w:tcW w:w="1857" w:type="dxa"/>
            <w:tcBorders/>
            <w:tcMar>
              <w:top w:w="50" w:type="dxa"/>
              <w:left w:w="100" w:type="dxa"/>
            </w:tcMar>
            <w:vAlign w:val="center"/>
          </w:tcPr>
          <w:p>
            <w:pPr>
              <w:spacing w:before="0" w:after="0"/>
              <w:ind w:left="135"/>
              <w:jc w:val="left"/>
            </w:pPr>
          </w:p>
        </w:tc>
      </w:tr>
      <w:tr>
        <w:trPr>
          <w:trHeight w:val="378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09.03.2024 </w:t>
            </w:r>
          </w:p>
        </w:tc>
        <w:tc>
          <w:tcPr>
            <w:tcW w:w="1857" w:type="dxa"/>
            <w:tcBorders/>
            <w:tcMar>
              <w:top w:w="50" w:type="dxa"/>
              <w:left w:w="100" w:type="dxa"/>
            </w:tcMar>
            <w:vAlign w:val="center"/>
          </w:tcPr>
          <w:p>
            <w:pPr>
              <w:spacing w:before="0" w:after="0"/>
              <w:ind w:left="135"/>
              <w:jc w:val="left"/>
            </w:pPr>
          </w:p>
        </w:tc>
      </w:tr>
      <w:tr>
        <w:trPr>
          <w:trHeight w:val="217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16.03.2024 </w:t>
            </w:r>
          </w:p>
        </w:tc>
        <w:tc>
          <w:tcPr>
            <w:tcW w:w="1857"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06.04.2024 </w:t>
            </w:r>
          </w:p>
        </w:tc>
        <w:tc>
          <w:tcPr>
            <w:tcW w:w="1857" w:type="dxa"/>
            <w:tcBorders/>
            <w:tcMar>
              <w:top w:w="50" w:type="dxa"/>
              <w:left w:w="100" w:type="dxa"/>
            </w:tcMar>
            <w:vAlign w:val="center"/>
          </w:tcPr>
          <w:p>
            <w:pPr>
              <w:spacing w:before="0" w:after="0"/>
              <w:ind w:left="135"/>
              <w:jc w:val="left"/>
            </w:pPr>
          </w:p>
        </w:tc>
      </w:tr>
      <w:tr>
        <w:trPr>
          <w:trHeight w:val="324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13.04.2024 </w:t>
            </w:r>
          </w:p>
        </w:tc>
        <w:tc>
          <w:tcPr>
            <w:tcW w:w="1857" w:type="dxa"/>
            <w:tcBorders/>
            <w:tcMar>
              <w:top w:w="50" w:type="dxa"/>
              <w:left w:w="100" w:type="dxa"/>
            </w:tcMar>
            <w:vAlign w:val="center"/>
          </w:tcPr>
          <w:p>
            <w:pPr>
              <w:spacing w:before="0" w:after="0"/>
              <w:ind w:left="135"/>
              <w:jc w:val="left"/>
            </w:pPr>
          </w:p>
        </w:tc>
      </w:tr>
      <w:tr>
        <w:trPr>
          <w:trHeight w:val="27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20.04.2024 </w:t>
            </w:r>
          </w:p>
        </w:tc>
        <w:tc>
          <w:tcPr>
            <w:tcW w:w="1857" w:type="dxa"/>
            <w:tcBorders/>
            <w:tcMar>
              <w:top w:w="50" w:type="dxa"/>
              <w:left w:w="100" w:type="dxa"/>
            </w:tcMar>
            <w:vAlign w:val="center"/>
          </w:tcPr>
          <w:p>
            <w:pPr>
              <w:spacing w:before="0" w:after="0"/>
              <w:ind w:left="135"/>
              <w:jc w:val="left"/>
            </w:pPr>
          </w:p>
        </w:tc>
      </w:tr>
      <w:tr>
        <w:trPr>
          <w:trHeight w:val="438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27.04.2024 </w:t>
            </w:r>
          </w:p>
        </w:tc>
        <w:tc>
          <w:tcPr>
            <w:tcW w:w="1857"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международные магистрали и транспортные узлы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04.05.2024 </w:t>
            </w:r>
          </w:p>
        </w:tc>
        <w:tc>
          <w:tcPr>
            <w:tcW w:w="1857" w:type="dxa"/>
            <w:tcBorders/>
            <w:tcMar>
              <w:top w:w="50" w:type="dxa"/>
              <w:left w:w="100" w:type="dxa"/>
            </w:tcMar>
            <w:vAlign w:val="center"/>
          </w:tcPr>
          <w:p>
            <w:pPr>
              <w:spacing w:before="0" w:after="0"/>
              <w:ind w:left="135"/>
              <w:jc w:val="left"/>
            </w:pPr>
          </w:p>
        </w:tc>
      </w:tr>
      <w:tr>
        <w:trPr>
          <w:trHeight w:val="30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система НИОКР</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11.05.2024 </w:t>
            </w:r>
          </w:p>
        </w:tc>
        <w:tc>
          <w:tcPr>
            <w:tcW w:w="1857"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экономические отношения: основные формы и факторы, влияющие на их развитие. Мировая торговля и туризм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18.05.2024 </w:t>
            </w:r>
          </w:p>
        </w:tc>
        <w:tc>
          <w:tcPr>
            <w:tcW w:w="1857"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"География главных отраслей мирового хозяйства"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6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25.05.2024 </w:t>
            </w:r>
          </w:p>
        </w:tc>
        <w:tc>
          <w:tcPr>
            <w:tcW w:w="18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478"/>
        <w:gridCol w:w="3360"/>
        <w:gridCol w:w="1081"/>
        <w:gridCol w:w="2061"/>
        <w:gridCol w:w="2211"/>
        <w:gridCol w:w="1702"/>
        <w:gridCol w:w="2701"/>
      </w:tblGrid>
      <w:tr>
        <w:trPr>
          <w:trHeight w:val="300" w:hRule="atLeast"/>
          <w:trHeight w:val="144" w:hRule="atLeast"/>
        </w:trPr>
        <w:tc>
          <w:tcPr>
            <w:tcW w:w="3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9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4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03.09.2024 </w:t>
            </w:r>
          </w:p>
        </w:tc>
        <w:tc>
          <w:tcPr>
            <w:tcW w:w="1890" w:type="dxa"/>
            <w:tcBorders/>
            <w:tcMar>
              <w:top w:w="50" w:type="dxa"/>
              <w:left w:w="100" w:type="dxa"/>
            </w:tcMar>
            <w:vAlign w:val="center"/>
          </w:tcPr>
          <w:p>
            <w:pPr>
              <w:spacing w:before="0" w:after="0"/>
              <w:ind w:left="135"/>
              <w:jc w:val="left"/>
            </w:pP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Западная Европа. Общие черты и особенности природно-ресурсного капитала, населения и хозяйства стран субрегиона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10.09.2024 </w:t>
            </w:r>
          </w:p>
        </w:tc>
        <w:tc>
          <w:tcPr>
            <w:tcW w:w="1890" w:type="dxa"/>
            <w:tcBorders/>
            <w:tcMar>
              <w:top w:w="50" w:type="dxa"/>
              <w:left w:w="100" w:type="dxa"/>
            </w:tcMar>
            <w:vAlign w:val="center"/>
          </w:tcPr>
          <w:p>
            <w:pPr>
              <w:spacing w:before="0" w:after="0"/>
              <w:ind w:left="135"/>
              <w:jc w:val="left"/>
            </w:pP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Европа: общие черты и особенности природно-ресурсного капитала, населения и хозяйства субрегиона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17.09.2024 </w:t>
            </w:r>
          </w:p>
        </w:tc>
        <w:tc>
          <w:tcPr>
            <w:tcW w:w="1890" w:type="dxa"/>
            <w:tcBorders/>
            <w:tcMar>
              <w:top w:w="50" w:type="dxa"/>
              <w:left w:w="100" w:type="dxa"/>
            </w:tcMar>
            <w:vAlign w:val="center"/>
          </w:tcPr>
          <w:p>
            <w:pPr>
              <w:spacing w:before="0" w:after="0"/>
              <w:ind w:left="135"/>
              <w:jc w:val="left"/>
            </w:pPr>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Европа: общие черты и особенности природно-ресурсного капитала, населения и хозяйства субрегиона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24.09.2024 </w:t>
            </w:r>
          </w:p>
        </w:tc>
        <w:tc>
          <w:tcPr>
            <w:tcW w:w="1890" w:type="dxa"/>
            <w:tcBorders/>
            <w:tcMar>
              <w:top w:w="50" w:type="dxa"/>
              <w:left w:w="100" w:type="dxa"/>
            </w:tcMar>
            <w:vAlign w:val="center"/>
          </w:tcPr>
          <w:p>
            <w:pPr>
              <w:spacing w:before="0" w:after="0"/>
              <w:ind w:left="135"/>
              <w:jc w:val="left"/>
            </w:pPr>
          </w:p>
        </w:tc>
      </w:tr>
      <w:tr>
        <w:trPr>
          <w:trHeight w:val="180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Европа: общие черты и особенности природно-ресурсного капитала, населения и хозяйства субрегиона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01.10.2024 </w:t>
            </w:r>
          </w:p>
        </w:tc>
        <w:tc>
          <w:tcPr>
            <w:tcW w:w="1890" w:type="dxa"/>
            <w:tcBorders/>
            <w:tcMar>
              <w:top w:w="50" w:type="dxa"/>
              <w:left w:w="100" w:type="dxa"/>
            </w:tcMar>
            <w:vAlign w:val="center"/>
          </w:tcPr>
          <w:p>
            <w:pPr>
              <w:spacing w:before="0" w:after="0"/>
              <w:ind w:left="135"/>
              <w:jc w:val="left"/>
            </w:pPr>
          </w:p>
        </w:tc>
      </w:tr>
      <w:tr>
        <w:trPr>
          <w:trHeight w:val="324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08.10.2024 </w:t>
            </w:r>
          </w:p>
        </w:tc>
        <w:tc>
          <w:tcPr>
            <w:tcW w:w="1890" w:type="dxa"/>
            <w:tcBorders/>
            <w:tcMar>
              <w:top w:w="50" w:type="dxa"/>
              <w:left w:w="100" w:type="dxa"/>
            </w:tcMar>
            <w:vAlign w:val="center"/>
          </w:tcPr>
          <w:p>
            <w:pPr>
              <w:spacing w:before="0" w:after="0"/>
              <w:ind w:left="135"/>
              <w:jc w:val="left"/>
            </w:pPr>
          </w:p>
        </w:tc>
      </w:tr>
      <w:tr>
        <w:trPr>
          <w:trHeight w:val="244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15.10.2024 </w:t>
            </w:r>
          </w:p>
        </w:tc>
        <w:tc>
          <w:tcPr>
            <w:tcW w:w="1890" w:type="dxa"/>
            <w:tcBorders/>
            <w:tcMar>
              <w:top w:w="50" w:type="dxa"/>
              <w:left w:w="100" w:type="dxa"/>
            </w:tcMar>
            <w:vAlign w:val="center"/>
          </w:tcPr>
          <w:p>
            <w:pPr>
              <w:spacing w:before="0" w:after="0"/>
              <w:ind w:left="135"/>
              <w:jc w:val="left"/>
            </w:pPr>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Азия. Индия: общая экономико-географическая характеристика. Современные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22.10.2024 </w:t>
            </w:r>
          </w:p>
        </w:tc>
        <w:tc>
          <w:tcPr>
            <w:tcW w:w="1890" w:type="dxa"/>
            <w:tcBorders/>
            <w:tcMar>
              <w:top w:w="50" w:type="dxa"/>
              <w:left w:w="100" w:type="dxa"/>
            </w:tcMar>
            <w:vAlign w:val="center"/>
          </w:tcPr>
          <w:p>
            <w:pPr>
              <w:spacing w:before="0" w:after="0"/>
              <w:ind w:left="135"/>
              <w:jc w:val="left"/>
            </w:pPr>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29.10.2024 </w:t>
            </w:r>
          </w:p>
        </w:tc>
        <w:tc>
          <w:tcPr>
            <w:tcW w:w="1890" w:type="dxa"/>
            <w:tcBorders/>
            <w:tcMar>
              <w:top w:w="50" w:type="dxa"/>
              <w:left w:w="100" w:type="dxa"/>
            </w:tcMar>
            <w:vAlign w:val="center"/>
          </w:tcPr>
          <w:p>
            <w:pPr>
              <w:spacing w:before="0" w:after="0"/>
              <w:ind w:left="135"/>
              <w:jc w:val="left"/>
            </w:pPr>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12.11.2024 </w:t>
            </w:r>
          </w:p>
        </w:tc>
        <w:tc>
          <w:tcPr>
            <w:tcW w:w="1890" w:type="dxa"/>
            <w:tcBorders/>
            <w:tcMar>
              <w:top w:w="50" w:type="dxa"/>
              <w:left w:w="100" w:type="dxa"/>
            </w:tcMar>
            <w:vAlign w:val="center"/>
          </w:tcPr>
          <w:p>
            <w:pPr>
              <w:spacing w:before="0" w:after="0"/>
              <w:ind w:left="135"/>
              <w:jc w:val="left"/>
            </w:pPr>
          </w:p>
        </w:tc>
      </w:tr>
      <w:tr>
        <w:trPr>
          <w:trHeight w:val="432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19.11.2024 </w:t>
            </w:r>
          </w:p>
        </w:tc>
        <w:tc>
          <w:tcPr>
            <w:tcW w:w="1890" w:type="dxa"/>
            <w:tcBorders/>
            <w:tcMar>
              <w:top w:w="50" w:type="dxa"/>
              <w:left w:w="100" w:type="dxa"/>
            </w:tcMar>
            <w:vAlign w:val="center"/>
          </w:tcPr>
          <w:p>
            <w:pPr>
              <w:spacing w:before="0" w:after="0"/>
              <w:ind w:left="135"/>
              <w:jc w:val="left"/>
            </w:pP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Азия. Япония: общая экономико-географическая характеристика. Современные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26.11.2024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темам: Зарубежная Европа. Зарубежная Азия</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03.12.2024 </w:t>
            </w:r>
          </w:p>
        </w:tc>
        <w:tc>
          <w:tcPr>
            <w:tcW w:w="1890" w:type="dxa"/>
            <w:tcBorders/>
            <w:tcMar>
              <w:top w:w="50" w:type="dxa"/>
              <w:left w:w="100" w:type="dxa"/>
            </w:tcMar>
            <w:vAlign w:val="center"/>
          </w:tcPr>
          <w:p>
            <w:pPr>
              <w:spacing w:before="0" w:after="0"/>
              <w:ind w:left="135"/>
              <w:jc w:val="left"/>
            </w:pP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Америка: субрегионы США и Канада, Латинская Америка: общая экономико-географическая характеристика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10.12.2024 </w:t>
            </w:r>
          </w:p>
        </w:tc>
        <w:tc>
          <w:tcPr>
            <w:tcW w:w="1890" w:type="dxa"/>
            <w:tcBorders/>
            <w:tcMar>
              <w:top w:w="50" w:type="dxa"/>
              <w:left w:w="100" w:type="dxa"/>
            </w:tcMar>
            <w:vAlign w:val="center"/>
          </w:tcPr>
          <w:p>
            <w:pPr>
              <w:spacing w:before="0" w:after="0"/>
              <w:ind w:left="135"/>
              <w:jc w:val="left"/>
            </w:pPr>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Субрегионы Америки. Особенности природно-ресурсного капитала, населенизя и хозяйства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17.12.2024 </w:t>
            </w:r>
          </w:p>
        </w:tc>
        <w:tc>
          <w:tcPr>
            <w:tcW w:w="1890" w:type="dxa"/>
            <w:tcBorders/>
            <w:tcMar>
              <w:top w:w="50" w:type="dxa"/>
              <w:left w:w="100" w:type="dxa"/>
            </w:tcMar>
            <w:vAlign w:val="center"/>
          </w:tcPr>
          <w:p>
            <w:pPr>
              <w:spacing w:before="0" w:after="0"/>
              <w:ind w:left="135"/>
              <w:jc w:val="left"/>
            </w:pPr>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особенности ЭГП, природно-ресурсного капитала, населения и хозяйства, современные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24.12.2024 </w:t>
            </w:r>
          </w:p>
        </w:tc>
        <w:tc>
          <w:tcPr>
            <w:tcW w:w="1890" w:type="dxa"/>
            <w:tcBorders/>
            <w:tcMar>
              <w:top w:w="50" w:type="dxa"/>
              <w:left w:w="100" w:type="dxa"/>
            </w:tcMar>
            <w:vAlign w:val="center"/>
          </w:tcPr>
          <w:p>
            <w:pPr>
              <w:spacing w:before="0" w:after="0"/>
              <w:ind w:left="135"/>
              <w:jc w:val="left"/>
            </w:pP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Канада: особенности ЭГП, природно-ресурсного капитала, населения и хозяйства, современные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14.01.2025 </w:t>
            </w:r>
          </w:p>
        </w:tc>
        <w:tc>
          <w:tcPr>
            <w:tcW w:w="1890" w:type="dxa"/>
            <w:tcBorders/>
            <w:tcMar>
              <w:top w:w="50" w:type="dxa"/>
              <w:left w:w="100" w:type="dxa"/>
            </w:tcMar>
            <w:vAlign w:val="center"/>
          </w:tcPr>
          <w:p>
            <w:pPr>
              <w:spacing w:before="0" w:after="0"/>
              <w:ind w:left="135"/>
              <w:jc w:val="left"/>
            </w:pP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Мексика: особенности ЭГП, природно-ресурсного капитала, населения и хозяйства, современные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21.01.2025 </w:t>
            </w:r>
          </w:p>
        </w:tc>
        <w:tc>
          <w:tcPr>
            <w:tcW w:w="1890" w:type="dxa"/>
            <w:tcBorders/>
            <w:tcMar>
              <w:top w:w="50" w:type="dxa"/>
              <w:left w:w="100" w:type="dxa"/>
            </w:tcMar>
            <w:vAlign w:val="center"/>
          </w:tcPr>
          <w:p>
            <w:pPr>
              <w:spacing w:before="0" w:after="0"/>
              <w:ind w:left="135"/>
              <w:jc w:val="left"/>
            </w:pPr>
          </w:p>
        </w:tc>
      </w:tr>
      <w:tr>
        <w:trPr>
          <w:trHeight w:val="351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28.01.2025 </w:t>
            </w:r>
          </w:p>
        </w:tc>
        <w:tc>
          <w:tcPr>
            <w:tcW w:w="1890" w:type="dxa"/>
            <w:tcBorders/>
            <w:tcMar>
              <w:top w:w="50" w:type="dxa"/>
              <w:left w:w="100" w:type="dxa"/>
            </w:tcMar>
            <w:vAlign w:val="center"/>
          </w:tcPr>
          <w:p>
            <w:pPr>
              <w:spacing w:before="0" w:after="0"/>
              <w:ind w:left="135"/>
              <w:jc w:val="left"/>
            </w:pPr>
          </w:p>
        </w:tc>
      </w:tr>
      <w:tr>
        <w:trPr>
          <w:trHeight w:val="22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состав, общая экономико-географическая характеристика. Особенности. Экономические и социальные проблемы региона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04.02.2025 </w:t>
            </w:r>
          </w:p>
        </w:tc>
        <w:tc>
          <w:tcPr>
            <w:tcW w:w="1890" w:type="dxa"/>
            <w:tcBorders/>
            <w:tcMar>
              <w:top w:w="50" w:type="dxa"/>
              <w:left w:w="100" w:type="dxa"/>
            </w:tcMar>
            <w:vAlign w:val="center"/>
          </w:tcPr>
          <w:p>
            <w:pPr>
              <w:spacing w:before="0" w:after="0"/>
              <w:ind w:left="135"/>
              <w:jc w:val="left"/>
            </w:pPr>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Африка. Особенности природно-ресурсного капитала, населения и хозяйства Алжира и Египта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890" w:type="dxa"/>
            <w:tcBorders/>
            <w:tcMar>
              <w:top w:w="50" w:type="dxa"/>
              <w:left w:w="100" w:type="dxa"/>
            </w:tcMar>
            <w:vAlign w:val="center"/>
          </w:tcPr>
          <w:p>
            <w:pPr>
              <w:spacing w:before="0" w:after="0"/>
              <w:ind w:left="135"/>
              <w:jc w:val="left"/>
            </w:pPr>
          </w:p>
        </w:tc>
      </w:tr>
      <w:tr>
        <w:trPr>
          <w:trHeight w:val="13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Африка. Особенности природно-ресурсного капитала, населения и хозяйства ЮАР</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18.03.2025 </w:t>
            </w:r>
          </w:p>
        </w:tc>
        <w:tc>
          <w:tcPr>
            <w:tcW w:w="1890" w:type="dxa"/>
            <w:tcBorders/>
            <w:tcMar>
              <w:top w:w="50" w:type="dxa"/>
              <w:left w:w="100" w:type="dxa"/>
            </w:tcMar>
            <w:vAlign w:val="center"/>
          </w:tcPr>
          <w:p>
            <w:pPr>
              <w:spacing w:before="0" w:after="0"/>
              <w:ind w:left="135"/>
              <w:jc w:val="left"/>
            </w:pPr>
          </w:p>
        </w:tc>
      </w:tr>
      <w:tr>
        <w:trPr>
          <w:trHeight w:val="297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08.04.2025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Америка, Африка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15.04.2025 </w:t>
            </w:r>
          </w:p>
        </w:tc>
        <w:tc>
          <w:tcPr>
            <w:tcW w:w="1890" w:type="dxa"/>
            <w:tcBorders/>
            <w:tcMar>
              <w:top w:w="50" w:type="dxa"/>
              <w:left w:w="100" w:type="dxa"/>
            </w:tcMar>
            <w:vAlign w:val="center"/>
          </w:tcPr>
          <w:p>
            <w:pPr>
              <w:spacing w:before="0" w:after="0"/>
              <w:ind w:left="135"/>
              <w:jc w:val="left"/>
            </w:pPr>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22.04.2025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Океания: особенности природных ресурсов, населения и хозяйства.Место в МГРТ</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29.04.2025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интеграции России в мировое сообщество</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06.05.2025 </w:t>
            </w:r>
          </w:p>
        </w:tc>
        <w:tc>
          <w:tcPr>
            <w:tcW w:w="1890" w:type="dxa"/>
            <w:tcBorders/>
            <w:tcMar>
              <w:top w:w="50" w:type="dxa"/>
              <w:left w:w="100" w:type="dxa"/>
            </w:tcMar>
            <w:vAlign w:val="center"/>
          </w:tcPr>
          <w:p>
            <w:pPr>
              <w:spacing w:before="0" w:after="0"/>
              <w:ind w:left="135"/>
              <w:jc w:val="left"/>
            </w:pPr>
          </w:p>
        </w:tc>
      </w:tr>
      <w:tr>
        <w:trPr>
          <w:trHeight w:val="163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аспекты решения внешнеэкономических и внешнеполитических задач развития экономики России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13.05.2025 </w:t>
            </w:r>
          </w:p>
        </w:tc>
        <w:tc>
          <w:tcPr>
            <w:tcW w:w="1890" w:type="dxa"/>
            <w:tcBorders/>
            <w:tcMar>
              <w:top w:w="50" w:type="dxa"/>
              <w:left w:w="100" w:type="dxa"/>
            </w:tcMar>
            <w:vAlign w:val="center"/>
          </w:tcPr>
          <w:p>
            <w:pPr>
              <w:spacing w:before="0" w:after="0"/>
              <w:ind w:left="135"/>
              <w:jc w:val="left"/>
            </w:pPr>
          </w:p>
        </w:tc>
      </w:tr>
      <w:tr>
        <w:trPr>
          <w:trHeight w:val="226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"Изменение направления международных экономических связей России в новых экономических условиях"</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20.05.2025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Группы глобальных проблем. Геополитические проблемы</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24.05.2025 </w:t>
            </w:r>
          </w:p>
        </w:tc>
        <w:tc>
          <w:tcPr>
            <w:tcW w:w="1890" w:type="dxa"/>
            <w:tcBorders/>
            <w:tcMar>
              <w:top w:w="50" w:type="dxa"/>
              <w:left w:w="100" w:type="dxa"/>
            </w:tcMar>
            <w:vAlign w:val="center"/>
          </w:tcPr>
          <w:p>
            <w:pPr>
              <w:spacing w:before="0" w:after="0"/>
              <w:ind w:left="135"/>
              <w:jc w:val="left"/>
            </w:pPr>
          </w:p>
        </w:tc>
      </w:tr>
      <w:tr>
        <w:trPr>
          <w:trHeight w:val="82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Геоэкология — фокус глобальных проблем человечества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890" w:type="dxa"/>
            <w:tcBorders/>
            <w:tcMar>
              <w:top w:w="50" w:type="dxa"/>
              <w:left w:w="100" w:type="dxa"/>
            </w:tcMar>
            <w:vAlign w:val="center"/>
          </w:tcPr>
          <w:p>
            <w:pPr>
              <w:spacing w:before="0" w:after="0"/>
              <w:ind w:left="135"/>
              <w:jc w:val="left"/>
            </w:pPr>
          </w:p>
        </w:tc>
      </w:tr>
      <w:tr>
        <w:trPr>
          <w:trHeight w:val="190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890" w:type="dxa"/>
            <w:tcBorders/>
            <w:tcMar>
              <w:top w:w="50" w:type="dxa"/>
              <w:left w:w="100" w:type="dxa"/>
            </w:tcMar>
            <w:vAlign w:val="center"/>
          </w:tcPr>
          <w:p>
            <w:pPr>
              <w:spacing w:before="0" w:after="0"/>
              <w:ind w:left="135"/>
              <w:jc w:val="left"/>
            </w:pPr>
          </w:p>
        </w:tc>
      </w:tr>
      <w:tr>
        <w:trPr>
          <w:trHeight w:val="4590"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890" w:type="dxa"/>
            <w:tcBorders/>
            <w:tcMar>
              <w:top w:w="50" w:type="dxa"/>
              <w:left w:w="100" w:type="dxa"/>
            </w:tcMar>
            <w:vAlign w:val="center"/>
          </w:tcPr>
          <w:p>
            <w:pPr>
              <w:spacing w:before="0" w:after="0"/>
              <w:ind w:left="135"/>
              <w:jc w:val="left"/>
            </w:pPr>
          </w:p>
        </w:tc>
      </w:tr>
      <w:tr>
        <w:trPr>
          <w:trHeight w:val="1095" w:hRule="atLeast"/>
          <w:trHeight w:val="144" w:hRule="atLeast"/>
        </w:trPr>
        <w:tc>
          <w:tcPr>
            <w:tcW w:w="33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Глобальные проблемы человечества</w:t>
            </w:r>
          </w:p>
        </w:tc>
        <w:tc>
          <w:tcPr>
            <w:tcW w:w="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89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4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7.5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6671465" w:id="14"/>
    <w:p>
      <w:pPr>
        <w:sectPr>
          <w:pgSz w:w="16383" w:h="11906" w:orient="landscape"/>
        </w:sectPr>
      </w:pPr>
    </w:p>
    <w:bookmarkEnd w:id="14"/>
    <w:bookmarkEnd w:id="13"/>
    <w:bookmarkStart w:name="block-6671468" w:id="15"/>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6671468" w:id="16"/>
    <w:p>
      <w:pPr>
        <w:sectPr>
          <w:pgSz w:w="11906" w:h="16383" w:orient="portrait"/>
        </w:sectPr>
      </w:pPr>
    </w:p>
    <w:bookmarkEnd w:id="16"/>
    <w:bookmarkEnd w:id="15"/>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2"/>
      <w:numFmt w:val="decimal"/>
      <w:lvlText w:val="%1."/>
      <w:lvlJc w:val="left"/>
      <w:pPr>
        <w:ind w:left="960" w:hanging="360"/>
      </w:pPr>
    </w:lvl>
  </w:abstractNum>
  <w:abstractNum w:abstractNumId="19">
    <w:multiLevelType w:val="multilevel"/>
    <w:lvl w:ilvl="0">
      <w:start w:val="1"/>
      <w:numFmt w:val="decimal"/>
      <w:lvlText w:val="%1."/>
      <w:lvlJc w:val="left"/>
      <w:pPr>
        <w:ind w:left="960" w:hanging="360"/>
      </w:pPr>
    </w:lvl>
  </w:abstractNum>
  <w:abstractNum w:abstractNumId="20">
    <w:multiLevelType w:val="multilevel"/>
    <w:lvl w:ilvl="0">
      <w:start w:val="1"/>
      <w:numFmt w:val="decimal"/>
      <w:lvlText w:val="%1."/>
      <w:lvlJc w:val="left"/>
      <w:pPr>
        <w:ind w:left="96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